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"/>
        <w:rPr>
          <w:sz w:val="24"/>
        </w:rPr>
      </w:pPr>
    </w:p>
    <w:p>
      <w:pPr>
        <w:pStyle w:val="2"/>
        <w:spacing w:line="20" w:lineRule="exact"/>
        <w:ind w:left="15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4" name="直线 3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rzdD7UAAAAAwEAAA8AAAAAAAAAAQAg&#10;AAAAIgAAAGRycy9kb3ducmV2LnhtbFBLAQIUABQAAAAIAIdO4kCxtDCxSwIAAP4EAAAOAAAAAAAA&#10;AAEAIAAAACMBAABkcnMvZTJvRG9jLnhtbFBLBQYAAAAABgAGAFkBAADgBQAAAAA=&#10;">
                <o:lock v:ext="edit" aspectratio="f"/>
                <v:line id="直线 3" o:spid="_x0000_s1026" o:spt="20" style="position:absolute;left:0;top:7;height:0;width:8504;" filled="f" stroked="t" coordsize="21600,21600" o:gfxdata="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/K6d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78"/>
        <w:ind w:left="3132" w:right="3227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六年级</w:t>
      </w:r>
      <w:r>
        <w:rPr>
          <w:rFonts w:hint="eastAsia" w:ascii="宋体" w:eastAsia="宋体"/>
          <w:b/>
          <w:sz w:val="36"/>
          <w:lang w:val="en-US" w:eastAsia="zh-CN"/>
        </w:rPr>
        <w:t>上</w:t>
      </w:r>
      <w:r>
        <w:rPr>
          <w:rFonts w:hint="eastAsia" w:ascii="宋体" w:eastAsia="宋体"/>
          <w:b/>
          <w:sz w:val="36"/>
        </w:rPr>
        <w:t>册英语</w:t>
      </w:r>
    </w:p>
    <w:p>
      <w:pPr>
        <w:spacing w:before="239"/>
        <w:ind w:left="3132" w:right="3224" w:firstLine="0"/>
        <w:jc w:val="center"/>
        <w:rPr>
          <w:b/>
          <w:sz w:val="24"/>
        </w:rPr>
      </w:pPr>
      <w:r>
        <w:rPr>
          <w:rFonts w:hint="eastAsia" w:ascii="宋体" w:eastAsia="宋体"/>
          <w:b/>
          <w:sz w:val="24"/>
        </w:rPr>
        <w:t>听力部分</w:t>
      </w:r>
      <w:r>
        <w:rPr>
          <w:b/>
          <w:sz w:val="24"/>
        </w:rPr>
        <w:t xml:space="preserve">(40 </w:t>
      </w:r>
      <w:r>
        <w:rPr>
          <w:rFonts w:hint="eastAsia" w:ascii="宋体" w:eastAsia="宋体"/>
          <w:b/>
          <w:sz w:val="24"/>
        </w:rPr>
        <w:t>分</w:t>
      </w:r>
      <w:r>
        <w:rPr>
          <w:b/>
          <w:sz w:val="24"/>
        </w:rPr>
        <w:t>)</w:t>
      </w:r>
    </w:p>
    <w:p>
      <w:pPr>
        <w:pStyle w:val="2"/>
        <w:spacing w:before="3"/>
        <w:rPr>
          <w:b/>
          <w:sz w:val="25"/>
        </w:rPr>
      </w:pPr>
    </w:p>
    <w:p>
      <w:pPr>
        <w:pStyle w:val="2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一、听音，选图。把相应的天气预报图标的序号填入括号内（5 分）</w:t>
      </w:r>
    </w:p>
    <w:p>
      <w:pPr>
        <w:tabs>
          <w:tab w:val="left" w:pos="1827"/>
          <w:tab w:val="left" w:pos="3079"/>
          <w:tab w:val="left" w:pos="4786"/>
          <w:tab w:val="left" w:pos="6519"/>
          <w:tab w:val="left" w:pos="7932"/>
        </w:tabs>
        <w:spacing w:before="230"/>
        <w:ind w:left="401" w:right="0" w:firstLine="0"/>
        <w:jc w:val="left"/>
        <w:rPr>
          <w:sz w:val="24"/>
        </w:rPr>
      </w:pPr>
      <w:r>
        <w:rPr>
          <w:sz w:val="24"/>
        </w:rPr>
        <w:t>Beijing</w:t>
      </w:r>
      <w:r>
        <w:rPr>
          <w:sz w:val="24"/>
        </w:rPr>
        <w:tab/>
      </w:r>
      <w:r>
        <w:rPr>
          <w:sz w:val="24"/>
        </w:rPr>
        <w:t>Jilin</w:t>
      </w:r>
      <w:r>
        <w:rPr>
          <w:sz w:val="24"/>
        </w:rPr>
        <w:tab/>
      </w:r>
      <w:r>
        <w:rPr>
          <w:sz w:val="24"/>
        </w:rPr>
        <w:t>Guangzhou</w:t>
      </w:r>
      <w:r>
        <w:rPr>
          <w:sz w:val="24"/>
        </w:rPr>
        <w:tab/>
      </w:r>
      <w:r>
        <w:rPr>
          <w:sz w:val="24"/>
        </w:rPr>
        <w:t>Shanghai</w:t>
      </w:r>
      <w:r>
        <w:rPr>
          <w:sz w:val="24"/>
        </w:rPr>
        <w:tab/>
      </w:r>
      <w:r>
        <w:rPr>
          <w:sz w:val="24"/>
        </w:rPr>
        <w:t>Lhasa</w:t>
      </w:r>
      <w:r>
        <w:rPr>
          <w:sz w:val="24"/>
        </w:rPr>
        <w:tab/>
      </w:r>
      <w:r>
        <w:rPr>
          <w:sz w:val="24"/>
        </w:rPr>
        <w:t>Haikou</w:t>
      </w:r>
    </w:p>
    <w:p>
      <w:pPr>
        <w:tabs>
          <w:tab w:val="left" w:pos="1001"/>
          <w:tab w:val="left" w:pos="1596"/>
          <w:tab w:val="left" w:pos="2316"/>
          <w:tab w:val="left" w:pos="3154"/>
          <w:tab w:val="left" w:pos="3874"/>
          <w:tab w:val="left" w:pos="4711"/>
          <w:tab w:val="left" w:pos="5431"/>
          <w:tab w:val="left" w:pos="6387"/>
          <w:tab w:val="left" w:pos="7107"/>
          <w:tab w:val="left" w:pos="7824"/>
          <w:tab w:val="left" w:pos="8544"/>
        </w:tabs>
        <w:spacing w:before="177"/>
        <w:ind w:left="401" w:right="0" w:firstLine="0"/>
        <w:jc w:val="lef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）</w:t>
      </w:r>
    </w:p>
    <w:p>
      <w:pPr>
        <w:pStyle w:val="2"/>
        <w:spacing w:before="10"/>
        <w:rPr>
          <w:rFonts w:ascii="黑体"/>
          <w:sz w:val="2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1254760</wp:posOffset>
            </wp:positionH>
            <wp:positionV relativeFrom="paragraph">
              <wp:posOffset>266700</wp:posOffset>
            </wp:positionV>
            <wp:extent cx="4235450" cy="67373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5587" cy="673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5856605</wp:posOffset>
            </wp:positionH>
            <wp:positionV relativeFrom="paragraph">
              <wp:posOffset>285115</wp:posOffset>
            </wp:positionV>
            <wp:extent cx="710565" cy="77724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72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2261"/>
          <w:tab w:val="left" w:pos="3799"/>
          <w:tab w:val="left" w:pos="5201"/>
          <w:tab w:val="left" w:pos="6600"/>
          <w:tab w:val="left" w:pos="8141"/>
        </w:tabs>
        <w:spacing w:before="69"/>
        <w:ind w:left="581"/>
        <w:rPr>
          <w:rFonts w:hint="eastAsia" w:ascii="黑体" w:eastAsia="黑体"/>
        </w:rPr>
      </w:pPr>
      <w:r>
        <w:rPr>
          <w:rFonts w:hint="eastAsia" w:ascii="黑体" w:eastAsia="黑体"/>
        </w:rPr>
        <w:t>Ａ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Ｂ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Ｃ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Ｄ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Ｅ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Ｆ</w:t>
      </w:r>
    </w:p>
    <w:p>
      <w:pPr>
        <w:pStyle w:val="2"/>
        <w:spacing w:before="8"/>
        <w:rPr>
          <w:rFonts w:ascii="黑体"/>
          <w:sz w:val="20"/>
        </w:rPr>
      </w:pPr>
    </w:p>
    <w:p>
      <w:pPr>
        <w:pStyle w:val="2"/>
        <w:spacing w:before="1" w:line="417" w:lineRule="auto"/>
        <w:ind w:left="161" w:right="117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pacing w:val="-13"/>
          <w:w w:val="100"/>
        </w:rPr>
        <w:t>二、听音，判断。</w:t>
      </w:r>
      <w:r>
        <w:rPr>
          <w:rFonts w:hint="eastAsia" w:ascii="黑体" w:hAnsi="黑体" w:eastAsia="黑体"/>
          <w:spacing w:val="-13"/>
        </w:rPr>
        <w:t xml:space="preserve"> </w:t>
      </w:r>
      <w:r>
        <w:rPr>
          <w:rFonts w:hint="eastAsia" w:ascii="黑体" w:hAnsi="黑体" w:eastAsia="黑体"/>
          <w:spacing w:val="-8"/>
          <w:w w:val="100"/>
        </w:rPr>
        <w:t>判断下列句子是否与录音内容相符，相符的打“</w:t>
      </w:r>
      <w:r>
        <w:rPr>
          <w:rFonts w:ascii="Arial" w:hAnsi="Arial" w:eastAsia="Arial"/>
          <w:spacing w:val="-4"/>
          <w:w w:val="100"/>
        </w:rPr>
        <w:t>√</w:t>
      </w:r>
      <w:r>
        <w:rPr>
          <w:rFonts w:hint="eastAsia" w:ascii="黑体" w:hAnsi="黑体" w:eastAsia="黑体"/>
          <w:spacing w:val="-70"/>
          <w:w w:val="100"/>
        </w:rPr>
        <w:t>”，</w:t>
      </w:r>
      <w:r>
        <w:rPr>
          <w:rFonts w:hint="eastAsia" w:ascii="黑体" w:hAnsi="黑体" w:eastAsia="黑体"/>
          <w:spacing w:val="-14"/>
        </w:rPr>
        <w:t>不相符的打“</w:t>
      </w:r>
      <w:r>
        <w:rPr>
          <w:rFonts w:ascii="Arial" w:hAnsi="Arial" w:eastAsia="Arial"/>
        </w:rPr>
        <w:t>×</w:t>
      </w:r>
      <w:r>
        <w:rPr>
          <w:rFonts w:hint="eastAsia" w:ascii="黑体" w:hAnsi="黑体" w:eastAsia="黑体"/>
        </w:rPr>
        <w:t>”。（10</w:t>
      </w:r>
      <w:r>
        <w:rPr>
          <w:rFonts w:hint="eastAsia" w:ascii="黑体" w:hAnsi="黑体" w:eastAsia="黑体"/>
          <w:spacing w:val="-36"/>
        </w:rPr>
        <w:t xml:space="preserve"> 分</w:t>
      </w:r>
      <w:r>
        <w:rPr>
          <w:rFonts w:hint="eastAsia" w:ascii="黑体" w:hAnsi="黑体" w:eastAsia="黑体"/>
        </w:rPr>
        <w:t>）</w:t>
      </w:r>
    </w:p>
    <w:p>
      <w:pPr>
        <w:pStyle w:val="2"/>
        <w:tabs>
          <w:tab w:val="left" w:pos="1001"/>
        </w:tabs>
        <w:spacing w:line="358" w:lineRule="exact"/>
        <w:ind w:left="161"/>
      </w:pPr>
      <w:r>
        <w:rPr>
          <w:rFonts w:ascii="黑体"/>
        </w:rPr>
        <w:t>(</w:t>
      </w:r>
      <w:r>
        <w:rPr>
          <w:rFonts w:ascii="黑体"/>
        </w:rPr>
        <w:tab/>
      </w:r>
      <w:r>
        <w:rPr>
          <w:rFonts w:ascii="黑体"/>
        </w:rPr>
        <w:t>)1</w:t>
      </w:r>
      <w:r>
        <w:t>. He is picking up the</w:t>
      </w:r>
      <w:r>
        <w:rPr>
          <w:spacing w:val="-9"/>
        </w:rPr>
        <w:t xml:space="preserve"> </w:t>
      </w:r>
      <w:r>
        <w:t>apples.</w:t>
      </w:r>
    </w:p>
    <w:p>
      <w:pPr>
        <w:pStyle w:val="2"/>
        <w:spacing w:before="7"/>
        <w:rPr>
          <w:sz w:val="24"/>
        </w:rPr>
      </w:pPr>
    </w:p>
    <w:p>
      <w:pPr>
        <w:pStyle w:val="2"/>
        <w:tabs>
          <w:tab w:val="left" w:pos="953"/>
        </w:tabs>
        <w:ind w:left="161"/>
      </w:pPr>
      <w:r>
        <w:t>(</w:t>
      </w:r>
      <w:r>
        <w:tab/>
      </w:r>
      <w:r>
        <w:t>) 2. Her mother is cleaning the</w:t>
      </w:r>
      <w:r>
        <w:rPr>
          <w:spacing w:val="-12"/>
        </w:rPr>
        <w:t xml:space="preserve"> </w:t>
      </w:r>
      <w:r>
        <w:t>stairs.</w:t>
      </w:r>
    </w:p>
    <w:p>
      <w:pPr>
        <w:pStyle w:val="2"/>
        <w:spacing w:before="3"/>
        <w:rPr>
          <w:sz w:val="26"/>
        </w:rPr>
      </w:pPr>
    </w:p>
    <w:p>
      <w:pPr>
        <w:pStyle w:val="2"/>
        <w:tabs>
          <w:tab w:val="left" w:pos="953"/>
        </w:tabs>
        <w:spacing w:before="1" w:line="465" w:lineRule="auto"/>
        <w:ind w:left="161" w:right="2747"/>
      </w:pPr>
      <w:r>
        <w:t>(</w:t>
      </w:r>
      <w:r>
        <w:tab/>
      </w:r>
      <w:r>
        <w:t xml:space="preserve">) 3. Sam wants three colas and one </w:t>
      </w:r>
      <w:r>
        <w:rPr>
          <w:spacing w:val="-3"/>
        </w:rPr>
        <w:t xml:space="preserve">hamburger. </w:t>
      </w:r>
      <w:r>
        <w:t>(</w:t>
      </w:r>
      <w:r>
        <w:tab/>
      </w:r>
      <w:r>
        <w:t xml:space="preserve">) 4. </w:t>
      </w:r>
      <w:r>
        <w:rPr>
          <w:spacing w:val="-3"/>
        </w:rPr>
        <w:t xml:space="preserve">Tomorrow </w:t>
      </w:r>
      <w:r>
        <w:t>it will snow in</w:t>
      </w:r>
      <w:r>
        <w:rPr>
          <w:spacing w:val="-14"/>
        </w:rPr>
        <w:t xml:space="preserve"> </w:t>
      </w:r>
      <w:r>
        <w:t>Harbin.</w:t>
      </w:r>
    </w:p>
    <w:p>
      <w:pPr>
        <w:pStyle w:val="2"/>
        <w:tabs>
          <w:tab w:val="left" w:pos="953"/>
        </w:tabs>
        <w:spacing w:line="321" w:lineRule="exact"/>
        <w:ind w:left="161"/>
      </w:pPr>
      <w:r>
        <w:t>(</w:t>
      </w:r>
      <w:r>
        <w:tab/>
      </w:r>
      <w:r>
        <w:t>) 5.Daming rides a bike to</w:t>
      </w:r>
      <w:r>
        <w:rPr>
          <w:spacing w:val="-10"/>
        </w:rPr>
        <w:t xml:space="preserve"> </w:t>
      </w:r>
      <w:r>
        <w:t>school.</w:t>
      </w: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spacing w:before="217" w:line="417" w:lineRule="auto"/>
        <w:ind w:left="161" w:right="259"/>
        <w:rPr>
          <w:rFonts w:hint="eastAsia" w:ascii="黑体" w:eastAsia="黑体"/>
        </w:rPr>
      </w:pPr>
      <w:r>
        <w:rPr>
          <w:rFonts w:hint="eastAsia" w:ascii="黑体" w:eastAsia="黑体"/>
        </w:rPr>
        <w:t>三、听音选答语：仔细听问句，选出相应的答语，将其字母代号写在横线上。（5 分）</w:t>
      </w:r>
    </w:p>
    <w:p>
      <w:pPr>
        <w:pStyle w:val="2"/>
        <w:tabs>
          <w:tab w:val="left" w:pos="4515"/>
        </w:tabs>
        <w:spacing w:before="18"/>
        <w:ind w:left="161"/>
      </w:pPr>
      <w:r>
        <w:t>A. I want</w:t>
      </w:r>
      <w:r>
        <w:rPr>
          <w:spacing w:val="-6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meat.</w:t>
      </w:r>
      <w:r>
        <w:tab/>
      </w:r>
      <w:r>
        <w:t>B. At half past</w:t>
      </w:r>
      <w:r>
        <w:rPr>
          <w:spacing w:val="-22"/>
        </w:rPr>
        <w:t xml:space="preserve"> </w:t>
      </w:r>
      <w:r>
        <w:t>twelve.</w:t>
      </w:r>
    </w:p>
    <w:p>
      <w:pPr>
        <w:pStyle w:val="2"/>
        <w:spacing w:before="3"/>
        <w:rPr>
          <w:sz w:val="26"/>
        </w:rPr>
      </w:pPr>
    </w:p>
    <w:p>
      <w:pPr>
        <w:pStyle w:val="2"/>
        <w:tabs>
          <w:tab w:val="left" w:pos="4491"/>
        </w:tabs>
        <w:ind w:left="161"/>
      </w:pPr>
      <w:r>
        <w:t xml:space="preserve">C. </w:t>
      </w:r>
      <w:r>
        <w:rPr>
          <w:spacing w:val="-5"/>
        </w:rPr>
        <w:t>It’s</w:t>
      </w:r>
      <w:r>
        <w:rPr>
          <w:spacing w:val="-3"/>
        </w:rPr>
        <w:t xml:space="preserve"> </w:t>
      </w:r>
      <w:r>
        <w:t>thirteen</w:t>
      </w:r>
      <w:r>
        <w:rPr>
          <w:spacing w:val="-2"/>
        </w:rPr>
        <w:t xml:space="preserve"> </w:t>
      </w:r>
      <w:r>
        <w:t>dollars.</w:t>
      </w:r>
      <w:r>
        <w:tab/>
      </w:r>
      <w:r>
        <w:t xml:space="preserve">D. </w:t>
      </w:r>
      <w:r>
        <w:rPr>
          <w:spacing w:val="-11"/>
        </w:rPr>
        <w:t xml:space="preserve">We </w:t>
      </w:r>
      <w:r>
        <w:t>are playing hide-and seek.</w:t>
      </w:r>
    </w:p>
    <w:p>
      <w:pPr>
        <w:pStyle w:val="2"/>
        <w:spacing w:before="3"/>
        <w:rPr>
          <w:sz w:val="26"/>
        </w:rPr>
      </w:pPr>
    </w:p>
    <w:p>
      <w:pPr>
        <w:pStyle w:val="2"/>
        <w:tabs>
          <w:tab w:val="left" w:pos="4541"/>
        </w:tabs>
        <w:ind w:left="161"/>
      </w:pPr>
      <w:r>
        <w:t>E. Sorry</w:t>
      </w:r>
      <w:r>
        <w:rPr>
          <w:spacing w:val="-6"/>
        </w:rPr>
        <w:t xml:space="preserve"> </w:t>
      </w:r>
      <w:r>
        <w:t>,I</w:t>
      </w:r>
      <w:r>
        <w:rPr>
          <w:spacing w:val="-3"/>
        </w:rPr>
        <w:t xml:space="preserve"> </w:t>
      </w:r>
      <w:r>
        <w:t>can’t.</w:t>
      </w:r>
      <w:r>
        <w:tab/>
      </w:r>
      <w:r>
        <w:rPr>
          <w:spacing w:val="-10"/>
        </w:rPr>
        <w:t xml:space="preserve">F. </w:t>
      </w:r>
      <w:r>
        <w:rPr>
          <w:spacing w:val="-4"/>
        </w:rPr>
        <w:t xml:space="preserve">She’s </w:t>
      </w:r>
      <w:r>
        <w:t>at the</w:t>
      </w:r>
      <w:r>
        <w:rPr>
          <w:spacing w:val="8"/>
        </w:rPr>
        <w:t xml:space="preserve"> </w:t>
      </w:r>
      <w:r>
        <w:t>supermarket.</w:t>
      </w:r>
    </w:p>
    <w:p>
      <w:pPr>
        <w:pStyle w:val="2"/>
        <w:spacing w:before="9"/>
        <w:rPr>
          <w:sz w:val="13"/>
        </w:rPr>
      </w:pPr>
    </w:p>
    <w:p>
      <w:pPr>
        <w:spacing w:after="0"/>
        <w:rPr>
          <w:sz w:val="13"/>
        </w:rPr>
        <w:sectPr>
          <w:headerReference r:id="rId5" w:type="default"/>
          <w:footerReference r:id="rId6" w:type="default"/>
          <w:type w:val="continuous"/>
          <w:pgSz w:w="11910" w:h="16840"/>
          <w:pgMar w:top="1140" w:right="1440" w:bottom="1180" w:left="1540" w:header="892" w:footer="993" w:gutter="0"/>
          <w:pgNumType w:start="1"/>
          <w:cols w:space="720" w:num="1"/>
        </w:sectPr>
      </w:pPr>
    </w:p>
    <w:p>
      <w:pPr>
        <w:tabs>
          <w:tab w:val="left" w:pos="1601"/>
        </w:tabs>
        <w:spacing w:before="90"/>
        <w:ind w:left="161" w:right="0" w:firstLine="0"/>
        <w:jc w:val="left"/>
        <w:rPr>
          <w:sz w:val="24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1.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tabs>
          <w:tab w:val="left" w:pos="1541"/>
        </w:tabs>
        <w:spacing w:before="90"/>
        <w:ind w:left="161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2 .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tabs>
          <w:tab w:val="left" w:pos="1481"/>
        </w:tabs>
        <w:spacing w:before="90"/>
        <w:ind w:left="161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3.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tabs>
          <w:tab w:val="left" w:pos="1459"/>
        </w:tabs>
        <w:spacing w:before="90"/>
        <w:ind w:left="14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4.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tabs>
          <w:tab w:val="left" w:pos="1481"/>
        </w:tabs>
        <w:spacing w:before="90"/>
        <w:ind w:left="161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5.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140" w:right="1440" w:bottom="1180" w:left="1540" w:header="720" w:footer="720" w:gutter="0"/>
          <w:cols w:equalWidth="0" w:num="5">
            <w:col w:w="1642" w:space="98"/>
            <w:col w:w="1582" w:space="218"/>
            <w:col w:w="1482" w:space="40"/>
            <w:col w:w="1460" w:space="56"/>
            <w:col w:w="2352"/>
          </w:cols>
        </w:sectPr>
      </w:pPr>
    </w:p>
    <w:p>
      <w:pPr>
        <w:pStyle w:val="2"/>
        <w:spacing w:before="3"/>
        <w:rPr>
          <w:sz w:val="24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0" w:lineRule="exact"/>
        <w:ind w:left="15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10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8" name="直线 5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2vN0PtQAAAADAQAADwAAAAAAAAABACAA&#10;AAAiAAAAZHJzL2Rvd25yZXYueG1sUEsBAhQAFAAAAAgAh07iQOAg1VRKAgAA/wQAAA4AAAAAAAAA&#10;AQAgAAAAIwEAAGRycy9lMm9Eb2MueG1sUEsFBgAAAAAGAAYAWQEAAN8FAAAAAA==&#10;">
                <o:lock v:ext="edit" aspectratio="f"/>
                <v:line id="直线 5" o:spid="_x0000_s1026" o:spt="20" style="position:absolute;left:0;top:7;height:0;width:8504;" filled="f" stroked="t" coordsize="21600,21600" o:gfxdata="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ofj0rgAAADaAAAA&#10;DwAAAAAAAAABACAAAAAiAAAAZHJzL2Rvd25yZXYueG1sUEsBAhQAFAAAAAgAh07iQDMvBZ47AAAA&#10;OQAAABAAAAAAAAAAAQAgAAAABwEAAGRycy9zaGFwZXhtbC54bWxQSwUGAAAAAAYABgBbAQAAsQMA&#10;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29" w:line="417" w:lineRule="auto"/>
        <w:ind w:left="161" w:right="256"/>
        <w:rPr>
          <w:rFonts w:hint="eastAsia" w:ascii="黑体" w:eastAsia="黑体"/>
        </w:rPr>
      </w:pPr>
      <w:r>
        <w:rPr>
          <w:rFonts w:hint="eastAsia" w:ascii="黑体" w:eastAsia="黑体"/>
        </w:rPr>
        <w:t>四、听音，标号。根据你所听到的问题选择正确的答语，涂黑相应的字母序号。（10 分）</w:t>
      </w:r>
    </w:p>
    <w:p>
      <w:pPr>
        <w:pStyle w:val="2"/>
        <w:tabs>
          <w:tab w:val="left" w:pos="953"/>
          <w:tab w:val="left" w:pos="5479"/>
        </w:tabs>
        <w:spacing w:before="18" w:line="465" w:lineRule="auto"/>
        <w:ind w:left="161" w:right="834"/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1</w:t>
      </w:r>
      <w:r>
        <w:t xml:space="preserve">. </w:t>
      </w:r>
      <w:r>
        <w:rPr>
          <w:spacing w:val="-4"/>
        </w:rPr>
        <w:t>A.It’s</w:t>
      </w:r>
      <w:r>
        <w:rPr>
          <w:spacing w:val="-14"/>
        </w:rPr>
        <w:t xml:space="preserve"> </w:t>
      </w:r>
      <w:r>
        <w:t>five</w:t>
      </w:r>
      <w:r>
        <w:rPr>
          <w:spacing w:val="-2"/>
        </w:rPr>
        <w:t xml:space="preserve"> </w:t>
      </w:r>
      <w:r>
        <w:t>yuan.</w:t>
      </w:r>
      <w:r>
        <w:tab/>
      </w:r>
      <w:r>
        <w:t xml:space="preserve">B. They are six </w:t>
      </w:r>
      <w:r>
        <w:rPr>
          <w:spacing w:val="-3"/>
        </w:rPr>
        <w:t xml:space="preserve">dollars. </w:t>
      </w:r>
      <w:r>
        <w:t>(</w:t>
      </w:r>
      <w:r>
        <w:tab/>
      </w:r>
      <w:r>
        <w:t>) 2. A. He is cleaning</w:t>
      </w:r>
      <w:r>
        <w:rPr>
          <w:spacing w:val="-20"/>
        </w:rPr>
        <w:t xml:space="preserve"> </w:t>
      </w:r>
      <w:r>
        <w:t xml:space="preserve">the </w:t>
      </w:r>
      <w:r>
        <w:rPr>
          <w:spacing w:val="-3"/>
        </w:rPr>
        <w:t>floor.</w:t>
      </w:r>
      <w:r>
        <w:rPr>
          <w:spacing w:val="-3"/>
        </w:rPr>
        <w:tab/>
      </w:r>
      <w:r>
        <w:t>B. He is at</w:t>
      </w:r>
      <w:r>
        <w:rPr>
          <w:spacing w:val="-4"/>
        </w:rPr>
        <w:t xml:space="preserve"> </w:t>
      </w:r>
      <w:r>
        <w:t>school.</w:t>
      </w:r>
    </w:p>
    <w:p>
      <w:pPr>
        <w:pStyle w:val="2"/>
        <w:tabs>
          <w:tab w:val="left" w:pos="953"/>
          <w:tab w:val="left" w:pos="5479"/>
        </w:tabs>
        <w:spacing w:line="321" w:lineRule="exact"/>
        <w:ind w:left="161"/>
      </w:pPr>
      <w:r>
        <w:t>(</w:t>
      </w:r>
      <w:r>
        <w:tab/>
      </w:r>
      <w:r>
        <w:t xml:space="preserve">) 3. A. </w:t>
      </w:r>
      <w:r>
        <w:rPr>
          <w:spacing w:val="-8"/>
        </w:rPr>
        <w:t>Yes,</w:t>
      </w:r>
      <w:r>
        <w:rPr>
          <w:spacing w:val="-26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are.</w:t>
      </w:r>
      <w:r>
        <w:tab/>
      </w:r>
      <w:r>
        <w:t xml:space="preserve">B. </w:t>
      </w:r>
      <w:r>
        <w:rPr>
          <w:spacing w:val="-8"/>
        </w:rPr>
        <w:t xml:space="preserve">Yes, </w:t>
      </w:r>
      <w:r>
        <w:t>I</w:t>
      </w:r>
      <w:r>
        <w:rPr>
          <w:spacing w:val="-4"/>
        </w:rPr>
        <w:t xml:space="preserve"> </w:t>
      </w:r>
      <w:r>
        <w:t>will.</w:t>
      </w:r>
    </w:p>
    <w:p>
      <w:pPr>
        <w:pStyle w:val="2"/>
        <w:spacing w:before="3"/>
        <w:rPr>
          <w:sz w:val="26"/>
        </w:rPr>
      </w:pPr>
    </w:p>
    <w:p>
      <w:pPr>
        <w:pStyle w:val="2"/>
        <w:tabs>
          <w:tab w:val="left" w:pos="953"/>
          <w:tab w:val="left" w:pos="5388"/>
          <w:tab w:val="left" w:pos="5479"/>
        </w:tabs>
        <w:spacing w:line="465" w:lineRule="auto"/>
        <w:ind w:left="161" w:right="392"/>
      </w:pPr>
      <w:r>
        <w:t>(</w:t>
      </w:r>
      <w:r>
        <w:tab/>
      </w:r>
      <w:r>
        <w:t xml:space="preserve">) 4. A. </w:t>
      </w:r>
      <w:r>
        <w:rPr>
          <w:spacing w:val="-11"/>
        </w:rPr>
        <w:t xml:space="preserve">We </w:t>
      </w:r>
      <w:r>
        <w:t>are going to have</w:t>
      </w:r>
      <w:r>
        <w:rPr>
          <w:spacing w:val="-19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picnic.</w:t>
      </w:r>
      <w:r>
        <w:tab/>
      </w:r>
      <w:r>
        <w:t>B. I am walking in the park. (</w:t>
      </w:r>
      <w:r>
        <w:tab/>
      </w:r>
      <w:r>
        <w:t xml:space="preserve">) 5. A. </w:t>
      </w:r>
      <w:r>
        <w:rPr>
          <w:spacing w:val="-7"/>
        </w:rPr>
        <w:t>Two</w:t>
      </w:r>
      <w:r>
        <w:rPr>
          <w:spacing w:val="-27"/>
        </w:rPr>
        <w:t xml:space="preserve"> </w:t>
      </w:r>
      <w:r>
        <w:t>colas,</w:t>
      </w:r>
      <w:r>
        <w:rPr>
          <w:spacing w:val="1"/>
        </w:rPr>
        <w:t xml:space="preserve"> </w:t>
      </w:r>
      <w:r>
        <w:t>please.</w:t>
      </w:r>
      <w:r>
        <w:tab/>
      </w:r>
      <w:r>
        <w:tab/>
      </w:r>
      <w:r>
        <w:t xml:space="preserve">B. </w:t>
      </w:r>
      <w:r>
        <w:rPr>
          <w:spacing w:val="-5"/>
        </w:rPr>
        <w:t xml:space="preserve">It’s </w:t>
      </w:r>
      <w:r>
        <w:t>$</w:t>
      </w:r>
      <w:r>
        <w:rPr>
          <w:spacing w:val="2"/>
        </w:rPr>
        <w:t xml:space="preserve"> </w:t>
      </w:r>
      <w:r>
        <w:t>4.50.</w:t>
      </w:r>
    </w:p>
    <w:p>
      <w:pPr>
        <w:pStyle w:val="2"/>
        <w:spacing w:line="339" w:lineRule="exact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五、听短文，选择正确答案。(10 分)</w:t>
      </w:r>
    </w:p>
    <w:p>
      <w:pPr>
        <w:pStyle w:val="2"/>
        <w:tabs>
          <w:tab w:val="left" w:pos="814"/>
        </w:tabs>
        <w:spacing w:before="133"/>
        <w:ind w:left="161"/>
      </w:pPr>
      <w:r>
        <w:t>(</w:t>
      </w:r>
      <w:r>
        <w:tab/>
      </w:r>
      <w:r>
        <w:t>) 1. Who is having a birthday</w:t>
      </w:r>
      <w:r>
        <w:rPr>
          <w:spacing w:val="-19"/>
        </w:rPr>
        <w:t xml:space="preserve"> </w:t>
      </w:r>
      <w:r>
        <w:t>party?</w:t>
      </w:r>
    </w:p>
    <w:p>
      <w:pPr>
        <w:pStyle w:val="2"/>
        <w:tabs>
          <w:tab w:val="left" w:pos="814"/>
          <w:tab w:val="left" w:pos="3703"/>
          <w:tab w:val="left" w:pos="6120"/>
        </w:tabs>
        <w:spacing w:before="126" w:line="336" w:lineRule="auto"/>
        <w:ind w:left="161" w:right="1907" w:firstLine="1154"/>
      </w:pPr>
      <w:r>
        <w:t>A. Simon.</w:t>
      </w:r>
      <w:r>
        <w:tab/>
      </w:r>
      <w:r>
        <w:t>B.</w:t>
      </w:r>
      <w:r>
        <w:rPr>
          <w:spacing w:val="-4"/>
        </w:rPr>
        <w:t xml:space="preserve"> </w:t>
      </w:r>
      <w:r>
        <w:t>Daming.</w:t>
      </w:r>
      <w:r>
        <w:tab/>
      </w:r>
      <w:r>
        <w:t xml:space="preserve">C. </w:t>
      </w:r>
      <w:r>
        <w:rPr>
          <w:spacing w:val="-6"/>
        </w:rPr>
        <w:t xml:space="preserve">Tina. </w:t>
      </w:r>
      <w:r>
        <w:t>(</w:t>
      </w:r>
      <w:r>
        <w:tab/>
      </w:r>
      <w:r>
        <w:t>) 2. What is Simon's</w:t>
      </w:r>
      <w:r>
        <w:rPr>
          <w:spacing w:val="-16"/>
        </w:rPr>
        <w:t xml:space="preserve"> </w:t>
      </w:r>
      <w:r>
        <w:t>present?</w:t>
      </w:r>
    </w:p>
    <w:p>
      <w:pPr>
        <w:pStyle w:val="2"/>
        <w:tabs>
          <w:tab w:val="left" w:pos="814"/>
          <w:tab w:val="left" w:pos="3703"/>
          <w:tab w:val="left" w:pos="6113"/>
        </w:tabs>
        <w:spacing w:before="1" w:line="336" w:lineRule="auto"/>
        <w:ind w:left="161" w:right="1765" w:firstLine="1154"/>
      </w:pPr>
      <w:r>
        <w:t>A.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card.</w:t>
      </w:r>
      <w:r>
        <w:tab/>
      </w:r>
      <w:r>
        <w:t>B.</w:t>
      </w:r>
      <w:r>
        <w:rPr>
          <w:spacing w:val="-18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kite.</w:t>
      </w:r>
      <w:r>
        <w:tab/>
      </w:r>
      <w:r>
        <w:t>C. A</w:t>
      </w:r>
      <w:r>
        <w:rPr>
          <w:spacing w:val="-27"/>
        </w:rPr>
        <w:t xml:space="preserve"> </w:t>
      </w:r>
      <w:r>
        <w:rPr>
          <w:spacing w:val="-5"/>
        </w:rPr>
        <w:t xml:space="preserve">pen. </w:t>
      </w:r>
      <w:r>
        <w:t>(</w:t>
      </w:r>
      <w:r>
        <w:tab/>
      </w:r>
      <w:r>
        <w:t>) 3. Who bought a</w:t>
      </w:r>
      <w:r>
        <w:rPr>
          <w:spacing w:val="-15"/>
        </w:rPr>
        <w:t xml:space="preserve"> </w:t>
      </w:r>
      <w:r>
        <w:t>schoolbag?</w:t>
      </w:r>
    </w:p>
    <w:p>
      <w:pPr>
        <w:pStyle w:val="2"/>
        <w:tabs>
          <w:tab w:val="left" w:pos="814"/>
          <w:tab w:val="left" w:pos="3703"/>
          <w:tab w:val="left" w:pos="6115"/>
        </w:tabs>
        <w:spacing w:before="1" w:line="336" w:lineRule="auto"/>
        <w:ind w:left="161" w:right="877" w:firstLine="1154"/>
      </w:pPr>
      <w:r>
        <w:t>A. Simon.</w:t>
      </w:r>
      <w:r>
        <w:tab/>
      </w:r>
      <w:r>
        <w:t>B.</w:t>
      </w:r>
      <w:r>
        <w:rPr>
          <w:spacing w:val="-8"/>
        </w:rPr>
        <w:t xml:space="preserve"> </w:t>
      </w:r>
      <w:r>
        <w:rPr>
          <w:spacing w:val="-3"/>
        </w:rPr>
        <w:t>Tina.</w:t>
      </w:r>
      <w:r>
        <w:rPr>
          <w:spacing w:val="-3"/>
        </w:rPr>
        <w:tab/>
      </w:r>
      <w:r>
        <w:t xml:space="preserve">C. Simon's </w:t>
      </w:r>
      <w:r>
        <w:rPr>
          <w:spacing w:val="-5"/>
        </w:rPr>
        <w:t xml:space="preserve">mum. </w:t>
      </w:r>
      <w:r>
        <w:t>(</w:t>
      </w:r>
      <w:r>
        <w:tab/>
      </w:r>
      <w:r>
        <w:t>) 4. What did Simon's father buy for</w:t>
      </w:r>
      <w:r>
        <w:rPr>
          <w:spacing w:val="-20"/>
        </w:rPr>
        <w:t xml:space="preserve"> </w:t>
      </w:r>
      <w:r>
        <w:t>Daming?</w:t>
      </w:r>
    </w:p>
    <w:p>
      <w:pPr>
        <w:pStyle w:val="2"/>
        <w:tabs>
          <w:tab w:val="left" w:pos="814"/>
          <w:tab w:val="left" w:pos="3703"/>
          <w:tab w:val="left" w:pos="6113"/>
        </w:tabs>
        <w:spacing w:before="1" w:line="333" w:lineRule="auto"/>
        <w:ind w:left="161" w:right="1782" w:firstLine="1154"/>
      </w:pPr>
      <w:r>
        <w:t>A.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coat.</w:t>
      </w:r>
      <w:r>
        <w:tab/>
      </w:r>
      <w:r>
        <w:t>B.</w:t>
      </w:r>
      <w:r>
        <w:rPr>
          <w:spacing w:val="-18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book.</w:t>
      </w:r>
      <w:r>
        <w:tab/>
      </w:r>
      <w:r>
        <w:t>C. A</w:t>
      </w:r>
      <w:r>
        <w:rPr>
          <w:spacing w:val="-30"/>
        </w:rPr>
        <w:t xml:space="preserve"> </w:t>
      </w:r>
      <w:r>
        <w:rPr>
          <w:spacing w:val="-6"/>
        </w:rPr>
        <w:t xml:space="preserve">CD. </w:t>
      </w:r>
      <w:r>
        <w:t>(</w:t>
      </w:r>
      <w:r>
        <w:tab/>
      </w:r>
      <w:r>
        <w:t>) 5. Are they very</w:t>
      </w:r>
      <w:r>
        <w:rPr>
          <w:spacing w:val="-23"/>
        </w:rPr>
        <w:t xml:space="preserve"> </w:t>
      </w:r>
      <w:r>
        <w:t>happy?</w:t>
      </w:r>
    </w:p>
    <w:p>
      <w:pPr>
        <w:pStyle w:val="2"/>
        <w:tabs>
          <w:tab w:val="left" w:pos="3723"/>
          <w:tab w:val="left" w:pos="6115"/>
        </w:tabs>
        <w:spacing w:before="5"/>
        <w:ind w:left="1316"/>
      </w:pPr>
      <w:r>
        <w:t>A.</w:t>
      </w:r>
      <w:r>
        <w:rPr>
          <w:spacing w:val="-1"/>
        </w:rPr>
        <w:t xml:space="preserve"> </w:t>
      </w:r>
      <w:r>
        <w:t>No,they</w:t>
      </w:r>
      <w:r>
        <w:rPr>
          <w:spacing w:val="-3"/>
        </w:rPr>
        <w:t xml:space="preserve"> </w:t>
      </w:r>
      <w:r>
        <w:t>aren't.</w:t>
      </w:r>
      <w:r>
        <w:tab/>
      </w:r>
      <w:r>
        <w:t>B.</w:t>
      </w:r>
      <w:r>
        <w:rPr>
          <w:spacing w:val="-8"/>
        </w:rPr>
        <w:t xml:space="preserve"> </w:t>
      </w:r>
      <w:r>
        <w:rPr>
          <w:spacing w:val="-5"/>
        </w:rPr>
        <w:t>Yes,they</w:t>
      </w:r>
      <w:r>
        <w:t xml:space="preserve"> do.</w:t>
      </w:r>
      <w:r>
        <w:tab/>
      </w:r>
      <w:r>
        <w:t xml:space="preserve">C. </w:t>
      </w:r>
      <w:r>
        <w:rPr>
          <w:spacing w:val="-5"/>
        </w:rPr>
        <w:t>Yes,they</w:t>
      </w:r>
      <w:r>
        <w:rPr>
          <w:spacing w:val="-15"/>
        </w:rPr>
        <w:t xml:space="preserve"> </w:t>
      </w:r>
      <w:r>
        <w:t>are.</w:t>
      </w: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spacing w:before="221"/>
        <w:ind w:left="3132" w:right="3224" w:firstLine="0"/>
        <w:jc w:val="center"/>
        <w:rPr>
          <w:rFonts w:hint="eastAsia" w:ascii="宋体" w:eastAsia="宋体"/>
          <w:b/>
          <w:sz w:val="24"/>
        </w:rPr>
      </w:pPr>
      <w:r>
        <w:rPr>
          <w:rFonts w:hint="eastAsia" w:ascii="宋体" w:eastAsia="宋体"/>
          <w:b/>
          <w:sz w:val="24"/>
        </w:rPr>
        <w:t>笔试部分（</w:t>
      </w:r>
      <w:r>
        <w:rPr>
          <w:b/>
          <w:sz w:val="24"/>
        </w:rPr>
        <w:t xml:space="preserve">80 </w:t>
      </w:r>
      <w:r>
        <w:rPr>
          <w:rFonts w:hint="eastAsia" w:ascii="宋体" w:eastAsia="宋体"/>
          <w:b/>
          <w:sz w:val="24"/>
        </w:rPr>
        <w:t>分）</w:t>
      </w:r>
    </w:p>
    <w:p>
      <w:pPr>
        <w:pStyle w:val="2"/>
        <w:spacing w:before="9"/>
        <w:rPr>
          <w:rFonts w:ascii="宋体"/>
          <w:b/>
          <w:sz w:val="22"/>
        </w:rPr>
      </w:pPr>
    </w:p>
    <w:p>
      <w:pPr>
        <w:pStyle w:val="2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六、读单词找出每组中不同类的一项。（5 分）</w:t>
      </w:r>
    </w:p>
    <w:p>
      <w:pPr>
        <w:pStyle w:val="2"/>
        <w:spacing w:before="12"/>
        <w:rPr>
          <w:rFonts w:ascii="黑体"/>
          <w:sz w:val="12"/>
        </w:rPr>
      </w:pPr>
    </w:p>
    <w:tbl>
      <w:tblPr>
        <w:tblStyle w:val="3"/>
        <w:tblW w:w="0" w:type="auto"/>
        <w:tblInd w:w="1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3030"/>
        <w:gridCol w:w="2318"/>
        <w:gridCol w:w="13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611" w:type="dxa"/>
          </w:tcPr>
          <w:p>
            <w:pPr>
              <w:pStyle w:val="7"/>
              <w:spacing w:line="329" w:lineRule="exact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w w:val="100"/>
                <w:sz w:val="28"/>
              </w:rPr>
              <w:t>（</w:t>
            </w:r>
          </w:p>
          <w:p>
            <w:pPr>
              <w:pStyle w:val="7"/>
              <w:spacing w:before="150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w w:val="100"/>
                <w:sz w:val="28"/>
              </w:rPr>
              <w:t>（</w:t>
            </w:r>
          </w:p>
        </w:tc>
        <w:tc>
          <w:tcPr>
            <w:tcW w:w="3030" w:type="dxa"/>
          </w:tcPr>
          <w:p>
            <w:pPr>
              <w:pStyle w:val="7"/>
              <w:spacing w:line="329" w:lineRule="exact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1. A.watermelon</w:t>
            </w:r>
          </w:p>
          <w:p>
            <w:pPr>
              <w:pStyle w:val="7"/>
              <w:spacing w:before="150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2. A.policeman</w:t>
            </w:r>
          </w:p>
        </w:tc>
        <w:tc>
          <w:tcPr>
            <w:tcW w:w="2318" w:type="dxa"/>
          </w:tcPr>
          <w:p>
            <w:pPr>
              <w:pStyle w:val="7"/>
              <w:spacing w:line="311" w:lineRule="exact"/>
              <w:ind w:left="608"/>
              <w:rPr>
                <w:sz w:val="28"/>
              </w:rPr>
            </w:pPr>
            <w:r>
              <w:rPr>
                <w:sz w:val="28"/>
              </w:rPr>
              <w:t>B.banana</w:t>
            </w:r>
          </w:p>
          <w:p>
            <w:pPr>
              <w:pStyle w:val="7"/>
              <w:spacing w:before="184"/>
              <w:ind w:left="608"/>
              <w:rPr>
                <w:sz w:val="28"/>
              </w:rPr>
            </w:pPr>
            <w:r>
              <w:rPr>
                <w:sz w:val="28"/>
              </w:rPr>
              <w:t>B.grandma</w:t>
            </w:r>
          </w:p>
        </w:tc>
        <w:tc>
          <w:tcPr>
            <w:tcW w:w="1369" w:type="dxa"/>
          </w:tcPr>
          <w:p>
            <w:pPr>
              <w:pStyle w:val="7"/>
              <w:spacing w:line="311" w:lineRule="exact"/>
              <w:ind w:left="391"/>
              <w:rPr>
                <w:sz w:val="28"/>
              </w:rPr>
            </w:pPr>
            <w:r>
              <w:rPr>
                <w:sz w:val="28"/>
              </w:rPr>
              <w:t>C.milk</w:t>
            </w:r>
          </w:p>
          <w:p>
            <w:pPr>
              <w:pStyle w:val="7"/>
              <w:spacing w:before="184"/>
              <w:ind w:left="391"/>
              <w:rPr>
                <w:sz w:val="28"/>
              </w:rPr>
            </w:pPr>
            <w:r>
              <w:rPr>
                <w:sz w:val="28"/>
              </w:rPr>
              <w:t>C.driver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11" w:type="dxa"/>
          </w:tcPr>
          <w:p>
            <w:pPr>
              <w:pStyle w:val="7"/>
              <w:spacing w:before="71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w w:val="100"/>
                <w:sz w:val="28"/>
              </w:rPr>
              <w:t>（</w:t>
            </w:r>
          </w:p>
        </w:tc>
        <w:tc>
          <w:tcPr>
            <w:tcW w:w="3030" w:type="dxa"/>
          </w:tcPr>
          <w:p>
            <w:pPr>
              <w:pStyle w:val="7"/>
              <w:spacing w:before="71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3. A.plane</w:t>
            </w:r>
          </w:p>
        </w:tc>
        <w:tc>
          <w:tcPr>
            <w:tcW w:w="2318" w:type="dxa"/>
          </w:tcPr>
          <w:p>
            <w:pPr>
              <w:pStyle w:val="7"/>
              <w:spacing w:before="88"/>
              <w:ind w:left="608"/>
              <w:rPr>
                <w:sz w:val="28"/>
              </w:rPr>
            </w:pPr>
            <w:r>
              <w:rPr>
                <w:sz w:val="28"/>
              </w:rPr>
              <w:t>B.doll</w:t>
            </w:r>
          </w:p>
        </w:tc>
        <w:tc>
          <w:tcPr>
            <w:tcW w:w="1369" w:type="dxa"/>
          </w:tcPr>
          <w:p>
            <w:pPr>
              <w:pStyle w:val="7"/>
              <w:spacing w:before="88"/>
              <w:ind w:left="391"/>
              <w:rPr>
                <w:sz w:val="28"/>
              </w:rPr>
            </w:pPr>
            <w:r>
              <w:rPr>
                <w:sz w:val="28"/>
              </w:rPr>
              <w:t>C ship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11" w:type="dxa"/>
          </w:tcPr>
          <w:p>
            <w:pPr>
              <w:pStyle w:val="7"/>
              <w:spacing w:before="69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w w:val="100"/>
                <w:sz w:val="28"/>
              </w:rPr>
              <w:t>（</w:t>
            </w:r>
          </w:p>
        </w:tc>
        <w:tc>
          <w:tcPr>
            <w:tcW w:w="3030" w:type="dxa"/>
          </w:tcPr>
          <w:p>
            <w:pPr>
              <w:pStyle w:val="7"/>
              <w:spacing w:before="69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4. A.shoe</w:t>
            </w:r>
          </w:p>
        </w:tc>
        <w:tc>
          <w:tcPr>
            <w:tcW w:w="2318" w:type="dxa"/>
          </w:tcPr>
          <w:p>
            <w:pPr>
              <w:pStyle w:val="7"/>
              <w:spacing w:before="88"/>
              <w:ind w:left="608"/>
              <w:rPr>
                <w:sz w:val="28"/>
              </w:rPr>
            </w:pPr>
            <w:r>
              <w:rPr>
                <w:sz w:val="28"/>
              </w:rPr>
              <w:t>B.computer</w:t>
            </w:r>
          </w:p>
        </w:tc>
        <w:tc>
          <w:tcPr>
            <w:tcW w:w="1369" w:type="dxa"/>
          </w:tcPr>
          <w:p>
            <w:pPr>
              <w:pStyle w:val="7"/>
              <w:spacing w:before="88"/>
              <w:ind w:left="391"/>
              <w:rPr>
                <w:sz w:val="28"/>
              </w:rPr>
            </w:pPr>
            <w:r>
              <w:rPr>
                <w:sz w:val="28"/>
              </w:rPr>
              <w:t>C.dress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11" w:type="dxa"/>
          </w:tcPr>
          <w:p>
            <w:pPr>
              <w:pStyle w:val="7"/>
              <w:spacing w:before="71" w:line="318" w:lineRule="exact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w w:val="100"/>
                <w:sz w:val="28"/>
              </w:rPr>
              <w:t>（</w:t>
            </w:r>
          </w:p>
        </w:tc>
        <w:tc>
          <w:tcPr>
            <w:tcW w:w="3030" w:type="dxa"/>
          </w:tcPr>
          <w:p>
            <w:pPr>
              <w:pStyle w:val="7"/>
              <w:spacing w:before="71" w:line="318" w:lineRule="exact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5. A.walk</w:t>
            </w:r>
          </w:p>
        </w:tc>
        <w:tc>
          <w:tcPr>
            <w:tcW w:w="2318" w:type="dxa"/>
          </w:tcPr>
          <w:p>
            <w:pPr>
              <w:pStyle w:val="7"/>
              <w:spacing w:before="88" w:line="302" w:lineRule="exact"/>
              <w:ind w:left="608"/>
              <w:rPr>
                <w:sz w:val="28"/>
              </w:rPr>
            </w:pPr>
            <w:r>
              <w:rPr>
                <w:sz w:val="28"/>
              </w:rPr>
              <w:t>B.big</w:t>
            </w:r>
          </w:p>
        </w:tc>
        <w:tc>
          <w:tcPr>
            <w:tcW w:w="1369" w:type="dxa"/>
          </w:tcPr>
          <w:p>
            <w:pPr>
              <w:pStyle w:val="7"/>
              <w:spacing w:before="88" w:line="302" w:lineRule="exact"/>
              <w:ind w:left="391"/>
              <w:rPr>
                <w:sz w:val="28"/>
              </w:rPr>
            </w:pPr>
            <w:r>
              <w:rPr>
                <w:sz w:val="28"/>
              </w:rPr>
              <w:t>C.small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1910" w:h="16840"/>
          <w:pgMar w:top="1140" w:right="1440" w:bottom="1180" w:left="1540" w:header="892" w:footer="993" w:gutter="0"/>
          <w:cols w:space="720" w:num="1"/>
        </w:sectPr>
      </w:pPr>
    </w:p>
    <w:p>
      <w:pPr>
        <w:pStyle w:val="2"/>
        <w:spacing w:before="10"/>
        <w:rPr>
          <w:rFonts w:ascii="黑体"/>
          <w:sz w:val="21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0" w:lineRule="exact"/>
        <w:ind w:left="153"/>
        <w:rPr>
          <w:rFonts w:ascii="黑体"/>
          <w:sz w:val="2"/>
        </w:rPr>
      </w:pPr>
      <w:r>
        <w:rPr>
          <w:rFonts w:ascii="黑体"/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14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12" name="直线 7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rzdD7UAAAAAwEAAA8AAAAAAAAAAQAg&#10;AAAAIgAAAGRycy9kb3ducmV2LnhtbFBLAQIUABQAAAAIAIdO4kBho3iiSwIAAAAFAAAOAAAAAAAA&#10;AAEAIAAAACMBAABkcnMvZTJvRG9jLnhtbFBLBQYAAAAABgAGAFkBAADgBQAAAAA=&#10;">
                <o:lock v:ext="edit" aspectratio="f"/>
                <v:line id="直线 7" o:spid="_x0000_s1026" o:spt="20" style="position:absolute;left:0;top:7;height:0;width:8504;" filled="f" stroked="t" coordsize="21600,21600" o:gfxdata="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QUfj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line="358" w:lineRule="exact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七、看图补全短语。(5 分)</w:t>
      </w: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spacing w:before="7"/>
        <w:rPr>
          <w:rFonts w:ascii="黑体"/>
          <w:sz w:val="27"/>
        </w:rPr>
      </w:pPr>
    </w:p>
    <w:p>
      <w:pPr>
        <w:tabs>
          <w:tab w:val="left" w:pos="3267"/>
          <w:tab w:val="left" w:pos="6747"/>
        </w:tabs>
        <w:spacing w:before="90"/>
        <w:ind w:left="161" w:right="0" w:firstLine="0"/>
        <w:jc w:val="left"/>
        <w:rPr>
          <w:sz w:val="24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1261745</wp:posOffset>
            </wp:positionH>
            <wp:positionV relativeFrom="paragraph">
              <wp:posOffset>-619125</wp:posOffset>
            </wp:positionV>
            <wp:extent cx="801370" cy="819785"/>
            <wp:effectExtent l="0" t="0" r="0" b="0"/>
            <wp:wrapNone/>
            <wp:docPr id="1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623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5452745</wp:posOffset>
            </wp:positionH>
            <wp:positionV relativeFrom="paragraph">
              <wp:posOffset>-619125</wp:posOffset>
            </wp:positionV>
            <wp:extent cx="938530" cy="819785"/>
            <wp:effectExtent l="0" t="0" r="0" b="0"/>
            <wp:wrapNone/>
            <wp:docPr id="1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784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-632460</wp:posOffset>
            </wp:positionV>
            <wp:extent cx="1459865" cy="801370"/>
            <wp:effectExtent l="0" t="0" r="0" b="0"/>
            <wp:wrapNone/>
            <wp:docPr id="1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662" cy="801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1.</w:t>
      </w:r>
      <w:r>
        <w:rPr>
          <w:sz w:val="24"/>
        </w:rPr>
        <w:tab/>
      </w:r>
      <w:r>
        <w:rPr>
          <w:sz w:val="24"/>
        </w:rPr>
        <w:t>2.</w:t>
      </w:r>
      <w:r>
        <w:rPr>
          <w:sz w:val="24"/>
        </w:rPr>
        <w:tab/>
      </w:r>
      <w:r>
        <w:rPr>
          <w:sz w:val="24"/>
        </w:rPr>
        <w:t>3.</w:t>
      </w:r>
    </w:p>
    <w:p>
      <w:pPr>
        <w:pStyle w:val="2"/>
        <w:tabs>
          <w:tab w:val="left" w:pos="1181"/>
          <w:tab w:val="left" w:pos="2201"/>
          <w:tab w:val="left" w:pos="3454"/>
          <w:tab w:val="left" w:pos="5002"/>
          <w:tab w:val="left" w:pos="6032"/>
          <w:tab w:val="left" w:pos="6982"/>
          <w:tab w:val="left" w:pos="8321"/>
        </w:tabs>
        <w:spacing w:before="111"/>
        <w:ind w:left="161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suona</w:t>
      </w:r>
      <w:r>
        <w:tab/>
      </w:r>
      <w:r>
        <w:t>have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>fly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before="128"/>
        <w:ind w:left="161" w:right="0" w:firstLine="0"/>
        <w:jc w:val="left"/>
        <w:rPr>
          <w:sz w:val="24"/>
        </w:rPr>
      </w:pPr>
      <w:r>
        <w:rPr>
          <w:sz w:val="24"/>
        </w:rPr>
        <w:t xml:space="preserve">4. </w:t>
      </w:r>
      <w:r>
        <w:rPr>
          <w:spacing w:val="-15"/>
          <w:sz w:val="24"/>
        </w:rPr>
        <w:drawing>
          <wp:inline distT="0" distB="0" distL="0" distR="0">
            <wp:extent cx="716280" cy="808990"/>
            <wp:effectExtent l="0" t="0" r="0" b="0"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889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sz w:val="24"/>
        </w:rPr>
        <w:t xml:space="preserve">                                  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5. </w:t>
      </w:r>
      <w:r>
        <w:rPr>
          <w:spacing w:val="2"/>
          <w:sz w:val="24"/>
        </w:rPr>
        <w:drawing>
          <wp:inline distT="0" distB="0" distL="0" distR="0">
            <wp:extent cx="866775" cy="800100"/>
            <wp:effectExtent l="0" t="0" r="0" b="0"/>
            <wp:docPr id="1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6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1541"/>
          <w:tab w:val="left" w:pos="3742"/>
          <w:tab w:val="left" w:pos="4762"/>
          <w:tab w:val="left" w:pos="6010"/>
        </w:tabs>
        <w:spacing w:before="108"/>
        <w:ind w:left="521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water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88" w:line="417" w:lineRule="auto"/>
        <w:ind w:left="161" w:right="260"/>
        <w:rPr>
          <w:rFonts w:hint="eastAsia" w:ascii="黑体" w:eastAsia="黑体"/>
        </w:rPr>
      </w:pPr>
      <w:r>
        <w:rPr>
          <w:rFonts w:hint="eastAsia" w:ascii="黑体" w:eastAsia="黑体"/>
        </w:rPr>
        <w:t>八、从右边找出左边问题的答语，将字母序号写在提前括号中。（5 分）</w:t>
      </w:r>
    </w:p>
    <w:p>
      <w:pPr>
        <w:pStyle w:val="2"/>
        <w:tabs>
          <w:tab w:val="left" w:pos="859"/>
          <w:tab w:val="left" w:pos="5542"/>
        </w:tabs>
        <w:spacing w:line="267" w:lineRule="exact"/>
        <w:ind w:left="161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1.Who can</w:t>
      </w:r>
      <w:r>
        <w:rPr>
          <w:spacing w:val="-4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me?</w:t>
      </w:r>
      <w:r>
        <w:tab/>
      </w:r>
      <w:r>
        <w:t>a. It is half past</w:t>
      </w:r>
      <w:r>
        <w:rPr>
          <w:spacing w:val="-9"/>
        </w:rPr>
        <w:t xml:space="preserve"> </w:t>
      </w:r>
      <w:r>
        <w:t>three.</w:t>
      </w:r>
    </w:p>
    <w:p>
      <w:pPr>
        <w:pStyle w:val="2"/>
        <w:tabs>
          <w:tab w:val="left" w:pos="859"/>
          <w:tab w:val="left" w:pos="5599"/>
        </w:tabs>
        <w:spacing w:before="42"/>
        <w:ind w:left="161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2.What are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rPr>
          <w:spacing w:val="-3"/>
        </w:rPr>
        <w:t>doing</w:t>
      </w:r>
      <w:r>
        <w:rPr>
          <w:rFonts w:hint="eastAsia" w:ascii="宋体" w:eastAsia="宋体"/>
          <w:spacing w:val="-3"/>
        </w:rPr>
        <w:t>，</w:t>
      </w:r>
      <w:r>
        <w:rPr>
          <w:spacing w:val="-3"/>
        </w:rPr>
        <w:t>Tom?</w:t>
      </w:r>
      <w:r>
        <w:rPr>
          <w:spacing w:val="-3"/>
        </w:rPr>
        <w:tab/>
      </w:r>
      <w:r>
        <w:t>b.</w:t>
      </w:r>
      <w:r>
        <w:rPr>
          <w:spacing w:val="-2"/>
        </w:rPr>
        <w:t xml:space="preserve"> </w:t>
      </w:r>
      <w:r>
        <w:t>Rice</w:t>
      </w:r>
      <w:r>
        <w:rPr>
          <w:rFonts w:hint="eastAsia" w:ascii="宋体" w:eastAsia="宋体"/>
        </w:rPr>
        <w:t>，</w:t>
      </w:r>
      <w:r>
        <w:t>please.</w:t>
      </w:r>
    </w:p>
    <w:p>
      <w:pPr>
        <w:pStyle w:val="2"/>
        <w:tabs>
          <w:tab w:val="left" w:pos="859"/>
          <w:tab w:val="left" w:pos="5556"/>
        </w:tabs>
        <w:spacing w:before="40"/>
        <w:ind w:left="161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3.What is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time?</w:t>
      </w:r>
      <w:r>
        <w:tab/>
      </w:r>
      <w:r>
        <w:t>c. I am reading a</w:t>
      </w:r>
      <w:r>
        <w:rPr>
          <w:spacing w:val="-7"/>
        </w:rPr>
        <w:t xml:space="preserve"> </w:t>
      </w:r>
      <w:r>
        <w:t>book.</w:t>
      </w:r>
    </w:p>
    <w:p>
      <w:pPr>
        <w:pStyle w:val="2"/>
        <w:tabs>
          <w:tab w:val="left" w:pos="859"/>
          <w:tab w:val="left" w:pos="5518"/>
        </w:tabs>
        <w:spacing w:before="42"/>
        <w:ind w:left="161"/>
      </w:pP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  <w:r>
        <w:t>4.How many cats</w:t>
      </w:r>
      <w:r>
        <w:rPr>
          <w:spacing w:val="-7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there?</w:t>
      </w:r>
      <w:r>
        <w:tab/>
      </w:r>
      <w:r>
        <w:t>d. Sorry</w:t>
      </w:r>
      <w:r>
        <w:rPr>
          <w:rFonts w:hint="eastAsia" w:ascii="宋体" w:hAnsi="宋体" w:eastAsia="宋体"/>
        </w:rPr>
        <w:t>，</w:t>
      </w:r>
      <w:r>
        <w:t>I</w:t>
      </w:r>
      <w:r>
        <w:rPr>
          <w:spacing w:val="-5"/>
        </w:rPr>
        <w:t xml:space="preserve"> </w:t>
      </w:r>
      <w:r>
        <w:t>can’t.</w:t>
      </w:r>
    </w:p>
    <w:p>
      <w:pPr>
        <w:pStyle w:val="2"/>
        <w:tabs>
          <w:tab w:val="left" w:pos="859"/>
          <w:tab w:val="left" w:pos="5619"/>
        </w:tabs>
        <w:spacing w:before="42"/>
        <w:ind w:left="161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5.What do you want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eat?</w:t>
      </w:r>
      <w:r>
        <w:tab/>
      </w:r>
      <w:r>
        <w:t>e.</w:t>
      </w:r>
      <w:r>
        <w:rPr>
          <w:spacing w:val="-6"/>
        </w:rPr>
        <w:t xml:space="preserve"> </w:t>
      </w:r>
      <w:r>
        <w:t>Thirteen.</w:t>
      </w:r>
    </w:p>
    <w:p>
      <w:pPr>
        <w:pStyle w:val="2"/>
        <w:rPr>
          <w:sz w:val="30"/>
        </w:rPr>
      </w:pPr>
    </w:p>
    <w:p>
      <w:pPr>
        <w:pStyle w:val="2"/>
        <w:spacing w:before="187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九、单项选择。（10 分）</w:t>
      </w:r>
    </w:p>
    <w:p>
      <w:pPr>
        <w:pStyle w:val="2"/>
        <w:spacing w:before="11"/>
        <w:rPr>
          <w:rFonts w:ascii="黑体"/>
          <w:sz w:val="15"/>
        </w:rPr>
      </w:pPr>
    </w:p>
    <w:tbl>
      <w:tblPr>
        <w:tblStyle w:val="3"/>
        <w:tblW w:w="0" w:type="auto"/>
        <w:tblInd w:w="1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1"/>
        <w:gridCol w:w="4024"/>
        <w:gridCol w:w="1583"/>
        <w:gridCol w:w="1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961" w:type="dxa"/>
          </w:tcPr>
          <w:p>
            <w:pPr>
              <w:pStyle w:val="7"/>
              <w:spacing w:line="329" w:lineRule="exact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sz w:val="28"/>
              </w:rPr>
              <w:t xml:space="preserve">1.  </w:t>
            </w:r>
            <w:r>
              <w:rPr>
                <w:rFonts w:hint="eastAsia" w:ascii="宋体" w:eastAsia="宋体"/>
                <w:sz w:val="28"/>
              </w:rPr>
              <w:t>（</w:t>
            </w:r>
          </w:p>
          <w:p>
            <w:pPr>
              <w:pStyle w:val="7"/>
              <w:spacing w:before="4"/>
              <w:rPr>
                <w:rFonts w:ascii="黑体"/>
                <w:sz w:val="34"/>
              </w:rPr>
            </w:pPr>
          </w:p>
          <w:p>
            <w:pPr>
              <w:pStyle w:val="7"/>
              <w:spacing w:before="1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sz w:val="28"/>
              </w:rPr>
              <w:t xml:space="preserve">2.  </w:t>
            </w:r>
            <w:r>
              <w:rPr>
                <w:rFonts w:hint="eastAsia" w:ascii="宋体" w:eastAsia="宋体"/>
                <w:sz w:val="28"/>
              </w:rPr>
              <w:t>（</w:t>
            </w:r>
          </w:p>
        </w:tc>
        <w:tc>
          <w:tcPr>
            <w:tcW w:w="4024" w:type="dxa"/>
          </w:tcPr>
          <w:p>
            <w:pPr>
              <w:pStyle w:val="7"/>
              <w:tabs>
                <w:tab w:val="left" w:pos="1864"/>
              </w:tabs>
              <w:spacing w:line="329" w:lineRule="exact"/>
              <w:ind w:right="649"/>
              <w:jc w:val="right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What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you want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?</w:t>
            </w:r>
          </w:p>
          <w:p>
            <w:pPr>
              <w:pStyle w:val="7"/>
              <w:tabs>
                <w:tab w:val="left" w:pos="2239"/>
              </w:tabs>
              <w:spacing w:before="58"/>
              <w:ind w:right="694"/>
              <w:jc w:val="right"/>
              <w:rPr>
                <w:sz w:val="28"/>
              </w:rPr>
            </w:pPr>
            <w:r>
              <w:rPr>
                <w:sz w:val="28"/>
              </w:rPr>
              <w:t>A. did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B.are</w:t>
            </w:r>
          </w:p>
          <w:p>
            <w:pPr>
              <w:pStyle w:val="7"/>
              <w:tabs>
                <w:tab w:val="left" w:pos="1904"/>
              </w:tabs>
              <w:spacing w:before="60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pacing w:val="-9"/>
                <w:sz w:val="28"/>
              </w:rPr>
              <w:t>）</w:t>
            </w:r>
            <w:r>
              <w:rPr>
                <w:spacing w:val="-9"/>
                <w:sz w:val="28"/>
              </w:rPr>
              <w:t>We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pacing w:val="-9"/>
                <w:sz w:val="28"/>
                <w:u w:val="single"/>
              </w:rPr>
              <w:tab/>
            </w:r>
            <w:r>
              <w:rPr>
                <w:sz w:val="28"/>
              </w:rPr>
              <w:t>going 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Hainan.</w:t>
            </w:r>
          </w:p>
        </w:tc>
        <w:tc>
          <w:tcPr>
            <w:tcW w:w="1583" w:type="dxa"/>
          </w:tcPr>
          <w:p>
            <w:pPr>
              <w:pStyle w:val="7"/>
              <w:spacing w:before="3"/>
              <w:rPr>
                <w:rFonts w:ascii="黑体"/>
                <w:sz w:val="30"/>
              </w:rPr>
            </w:pPr>
          </w:p>
          <w:p>
            <w:pPr>
              <w:pStyle w:val="7"/>
              <w:ind w:left="282"/>
              <w:rPr>
                <w:sz w:val="28"/>
              </w:rPr>
            </w:pPr>
            <w:r>
              <w:rPr>
                <w:sz w:val="28"/>
              </w:rPr>
              <w:t>C.is</w:t>
            </w:r>
          </w:p>
        </w:tc>
        <w:tc>
          <w:tcPr>
            <w:tcW w:w="1583" w:type="dxa"/>
          </w:tcPr>
          <w:p>
            <w:pPr>
              <w:pStyle w:val="7"/>
              <w:spacing w:before="3"/>
              <w:rPr>
                <w:rFonts w:ascii="黑体"/>
                <w:sz w:val="30"/>
              </w:rPr>
            </w:pPr>
          </w:p>
          <w:p>
            <w:pPr>
              <w:pStyle w:val="7"/>
              <w:ind w:left="403"/>
              <w:rPr>
                <w:sz w:val="28"/>
              </w:rPr>
            </w:pPr>
            <w:r>
              <w:rPr>
                <w:sz w:val="28"/>
              </w:rPr>
              <w:t>D.do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961" w:type="dxa"/>
          </w:tcPr>
          <w:p>
            <w:pPr>
              <w:pStyle w:val="7"/>
              <w:rPr>
                <w:sz w:val="26"/>
              </w:rPr>
            </w:pPr>
          </w:p>
        </w:tc>
        <w:tc>
          <w:tcPr>
            <w:tcW w:w="4024" w:type="dxa"/>
          </w:tcPr>
          <w:p>
            <w:pPr>
              <w:pStyle w:val="7"/>
              <w:tabs>
                <w:tab w:val="left" w:pos="2712"/>
              </w:tabs>
              <w:spacing w:before="34"/>
              <w:ind w:left="488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B.is</w:t>
            </w:r>
          </w:p>
        </w:tc>
        <w:tc>
          <w:tcPr>
            <w:tcW w:w="1583" w:type="dxa"/>
          </w:tcPr>
          <w:p>
            <w:pPr>
              <w:pStyle w:val="7"/>
              <w:spacing w:before="34"/>
              <w:ind w:left="251"/>
              <w:rPr>
                <w:sz w:val="28"/>
              </w:rPr>
            </w:pPr>
            <w:r>
              <w:rPr>
                <w:sz w:val="28"/>
              </w:rPr>
              <w:t>C. be</w:t>
            </w:r>
          </w:p>
        </w:tc>
        <w:tc>
          <w:tcPr>
            <w:tcW w:w="1583" w:type="dxa"/>
          </w:tcPr>
          <w:p>
            <w:pPr>
              <w:pStyle w:val="7"/>
              <w:spacing w:before="34"/>
              <w:ind w:left="379"/>
              <w:rPr>
                <w:sz w:val="28"/>
              </w:rPr>
            </w:pPr>
            <w:r>
              <w:rPr>
                <w:sz w:val="28"/>
              </w:rPr>
              <w:t>D.am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961" w:type="dxa"/>
          </w:tcPr>
          <w:p>
            <w:pPr>
              <w:pStyle w:val="7"/>
              <w:spacing w:before="16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rFonts w:hint="eastAsia" w:ascii="宋体" w:eastAsia="宋体"/>
                <w:sz w:val="28"/>
              </w:rPr>
              <w:t>（</w:t>
            </w:r>
          </w:p>
        </w:tc>
        <w:tc>
          <w:tcPr>
            <w:tcW w:w="4024" w:type="dxa"/>
          </w:tcPr>
          <w:p>
            <w:pPr>
              <w:pStyle w:val="7"/>
              <w:tabs>
                <w:tab w:val="left" w:pos="3094"/>
              </w:tabs>
              <w:spacing w:before="16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Who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help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?</w:t>
            </w:r>
          </w:p>
        </w:tc>
        <w:tc>
          <w:tcPr>
            <w:tcW w:w="1583" w:type="dxa"/>
          </w:tcPr>
          <w:p>
            <w:pPr>
              <w:pStyle w:val="7"/>
              <w:rPr>
                <w:sz w:val="26"/>
              </w:rPr>
            </w:pPr>
          </w:p>
        </w:tc>
        <w:tc>
          <w:tcPr>
            <w:tcW w:w="1583" w:type="dxa"/>
          </w:tcPr>
          <w:p>
            <w:pPr>
              <w:pStyle w:val="7"/>
              <w:rPr>
                <w:sz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6" w:hRule="atLeast"/>
        </w:trPr>
        <w:tc>
          <w:tcPr>
            <w:tcW w:w="961" w:type="dxa"/>
          </w:tcPr>
          <w:p>
            <w:pPr>
              <w:pStyle w:val="7"/>
              <w:rPr>
                <w:sz w:val="26"/>
              </w:rPr>
            </w:pPr>
          </w:p>
        </w:tc>
        <w:tc>
          <w:tcPr>
            <w:tcW w:w="4024" w:type="dxa"/>
          </w:tcPr>
          <w:p>
            <w:pPr>
              <w:pStyle w:val="7"/>
              <w:tabs>
                <w:tab w:val="left" w:pos="2744"/>
              </w:tabs>
              <w:spacing w:before="34" w:line="302" w:lineRule="exact"/>
              <w:ind w:left="488"/>
              <w:rPr>
                <w:sz w:val="28"/>
              </w:rPr>
            </w:pPr>
            <w:r>
              <w:rPr>
                <w:sz w:val="28"/>
              </w:rPr>
              <w:t>A. I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my</w:t>
            </w:r>
          </w:p>
        </w:tc>
        <w:tc>
          <w:tcPr>
            <w:tcW w:w="1583" w:type="dxa"/>
          </w:tcPr>
          <w:p>
            <w:pPr>
              <w:pStyle w:val="7"/>
              <w:spacing w:before="34" w:line="302" w:lineRule="exact"/>
              <w:ind w:left="244"/>
              <w:rPr>
                <w:sz w:val="28"/>
              </w:rPr>
            </w:pPr>
            <w:r>
              <w:rPr>
                <w:sz w:val="28"/>
              </w:rPr>
              <w:t>C.mine</w:t>
            </w:r>
          </w:p>
        </w:tc>
        <w:tc>
          <w:tcPr>
            <w:tcW w:w="1583" w:type="dxa"/>
          </w:tcPr>
          <w:p>
            <w:pPr>
              <w:pStyle w:val="7"/>
              <w:spacing w:before="34" w:line="302" w:lineRule="exact"/>
              <w:ind w:left="317"/>
              <w:rPr>
                <w:sz w:val="28"/>
              </w:rPr>
            </w:pPr>
            <w:r>
              <w:rPr>
                <w:sz w:val="28"/>
              </w:rPr>
              <w:t>D.me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4" w:hRule="atLeast"/>
        </w:trPr>
        <w:tc>
          <w:tcPr>
            <w:tcW w:w="961" w:type="dxa"/>
          </w:tcPr>
          <w:p>
            <w:pPr>
              <w:pStyle w:val="7"/>
              <w:spacing w:before="60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rFonts w:hint="eastAsia" w:ascii="宋体" w:eastAsia="宋体"/>
                <w:sz w:val="28"/>
              </w:rPr>
              <w:t>（</w:t>
            </w:r>
          </w:p>
        </w:tc>
        <w:tc>
          <w:tcPr>
            <w:tcW w:w="5607" w:type="dxa"/>
            <w:gridSpan w:val="2"/>
          </w:tcPr>
          <w:p>
            <w:pPr>
              <w:pStyle w:val="7"/>
              <w:tabs>
                <w:tab w:val="left" w:pos="3195"/>
              </w:tabs>
              <w:spacing w:before="60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Look!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Daming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basketball.</w:t>
            </w:r>
          </w:p>
        </w:tc>
        <w:tc>
          <w:tcPr>
            <w:tcW w:w="1583" w:type="dxa"/>
          </w:tcPr>
          <w:p>
            <w:pPr>
              <w:pStyle w:val="7"/>
              <w:rPr>
                <w:sz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9" w:hRule="atLeast"/>
        </w:trPr>
        <w:tc>
          <w:tcPr>
            <w:tcW w:w="961" w:type="dxa"/>
          </w:tcPr>
          <w:p>
            <w:pPr>
              <w:pStyle w:val="7"/>
              <w:rPr>
                <w:sz w:val="26"/>
              </w:rPr>
            </w:pPr>
          </w:p>
        </w:tc>
        <w:tc>
          <w:tcPr>
            <w:tcW w:w="5607" w:type="dxa"/>
            <w:gridSpan w:val="2"/>
          </w:tcPr>
          <w:p>
            <w:pPr>
              <w:pStyle w:val="7"/>
              <w:tabs>
                <w:tab w:val="left" w:pos="1296"/>
                <w:tab w:val="left" w:pos="2696"/>
                <w:tab w:val="left" w:pos="4244"/>
              </w:tabs>
              <w:spacing w:before="32"/>
              <w:ind w:left="488"/>
              <w:rPr>
                <w:sz w:val="28"/>
              </w:rPr>
            </w:pPr>
            <w:r>
              <w:rPr>
                <w:sz w:val="28"/>
              </w:rPr>
              <w:t>A. is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playing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B.plays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C.playing</w:t>
            </w:r>
          </w:p>
        </w:tc>
        <w:tc>
          <w:tcPr>
            <w:tcW w:w="1583" w:type="dxa"/>
          </w:tcPr>
          <w:p>
            <w:pPr>
              <w:pStyle w:val="7"/>
              <w:spacing w:before="32"/>
              <w:ind w:left="293"/>
              <w:rPr>
                <w:sz w:val="28"/>
              </w:rPr>
            </w:pPr>
            <w:r>
              <w:rPr>
                <w:sz w:val="28"/>
              </w:rPr>
              <w:t>D.played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1" w:type="dxa"/>
          </w:tcPr>
          <w:p>
            <w:pPr>
              <w:pStyle w:val="7"/>
              <w:spacing w:before="15"/>
              <w:ind w:left="50"/>
              <w:rPr>
                <w:rFonts w:hint="eastAsia" w:ascii="宋体" w:eastAsia="宋体"/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rFonts w:hint="eastAsia" w:ascii="宋体" w:eastAsia="宋体"/>
                <w:sz w:val="28"/>
              </w:rPr>
              <w:t>（</w:t>
            </w:r>
          </w:p>
        </w:tc>
        <w:tc>
          <w:tcPr>
            <w:tcW w:w="5607" w:type="dxa"/>
            <w:gridSpan w:val="2"/>
          </w:tcPr>
          <w:p>
            <w:pPr>
              <w:pStyle w:val="7"/>
              <w:tabs>
                <w:tab w:val="left" w:pos="1709"/>
              </w:tabs>
              <w:spacing w:before="15"/>
              <w:ind w:left="279"/>
              <w:rPr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）</w:t>
            </w:r>
            <w:r>
              <w:rPr>
                <w:sz w:val="28"/>
              </w:rPr>
              <w:t>It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interesting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583" w:type="dxa"/>
          </w:tcPr>
          <w:p>
            <w:pPr>
              <w:pStyle w:val="7"/>
              <w:rPr>
                <w:sz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61" w:type="dxa"/>
          </w:tcPr>
          <w:p>
            <w:pPr>
              <w:pStyle w:val="7"/>
              <w:rPr>
                <w:sz w:val="26"/>
              </w:rPr>
            </w:pPr>
          </w:p>
        </w:tc>
        <w:tc>
          <w:tcPr>
            <w:tcW w:w="5607" w:type="dxa"/>
            <w:gridSpan w:val="2"/>
          </w:tcPr>
          <w:p>
            <w:pPr>
              <w:pStyle w:val="7"/>
              <w:tabs>
                <w:tab w:val="left" w:pos="2727"/>
                <w:tab w:val="left" w:pos="4292"/>
              </w:tabs>
              <w:spacing w:before="34" w:line="302" w:lineRule="exact"/>
              <w:ind w:left="488"/>
              <w:rPr>
                <w:sz w:val="28"/>
              </w:rPr>
            </w:pPr>
            <w:r>
              <w:rPr>
                <w:sz w:val="28"/>
              </w:rPr>
              <w:t>A. look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B.looks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C.looked</w:t>
            </w:r>
          </w:p>
        </w:tc>
        <w:tc>
          <w:tcPr>
            <w:tcW w:w="1583" w:type="dxa"/>
          </w:tcPr>
          <w:p>
            <w:pPr>
              <w:pStyle w:val="7"/>
              <w:tabs>
                <w:tab w:val="left" w:pos="1032"/>
              </w:tabs>
              <w:spacing w:before="34" w:line="302" w:lineRule="exact"/>
              <w:ind w:left="264"/>
              <w:rPr>
                <w:sz w:val="28"/>
              </w:rPr>
            </w:pPr>
            <w:r>
              <w:rPr>
                <w:sz w:val="28"/>
              </w:rPr>
              <w:t>D.to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look</w:t>
            </w:r>
          </w:p>
        </w:tc>
      </w:tr>
    </w:tbl>
    <w:p>
      <w:pPr>
        <w:pStyle w:val="2"/>
        <w:tabs>
          <w:tab w:val="left" w:pos="1092"/>
          <w:tab w:val="left" w:pos="7063"/>
        </w:tabs>
        <w:spacing w:before="60"/>
        <w:ind w:left="161"/>
      </w:pPr>
      <w:r>
        <w:rPr>
          <w:spacing w:val="1"/>
          <w:w w:val="100"/>
        </w:rPr>
        <w:t>6</w:t>
      </w:r>
      <w:r>
        <w:rPr>
          <w:spacing w:val="20"/>
          <w:w w:val="100"/>
        </w:rPr>
        <w:t>.</w:t>
      </w:r>
      <w:r>
        <w:rPr>
          <w:rFonts w:hint="eastAsia" w:ascii="宋体" w:eastAsia="宋体"/>
          <w:w w:val="100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118"/>
          <w:w w:val="100"/>
        </w:rPr>
        <w:t>）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h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z</w:t>
      </w:r>
      <w:r>
        <w:rPr>
          <w:spacing w:val="-2"/>
          <w:w w:val="100"/>
        </w:rPr>
        <w:t>ho</w:t>
      </w:r>
      <w:r>
        <w:rPr>
          <w:w w:val="100"/>
        </w:rPr>
        <w:t>u</w:t>
      </w:r>
      <w:r>
        <w:rPr>
          <w:spacing w:val="-7"/>
        </w:rPr>
        <w:t xml:space="preserve"> </w:t>
      </w:r>
      <w:r>
        <w:rPr>
          <w:w w:val="100"/>
        </w:rPr>
        <w:t>V</w:t>
      </w:r>
      <w:r>
        <w:rPr>
          <w:spacing w:val="-7"/>
        </w:rPr>
        <w:t xml:space="preserve"> </w:t>
      </w:r>
      <w:r>
        <w:rPr>
          <w:w w:val="100"/>
        </w:rPr>
        <w:t>f</w:t>
      </w:r>
      <w:r>
        <w:rPr>
          <w:spacing w:val="1"/>
          <w:w w:val="100"/>
        </w:rPr>
        <w:t>l</w:t>
      </w:r>
      <w:r>
        <w:rPr>
          <w:w w:val="100"/>
        </w:rPr>
        <w:t>ew</w:t>
      </w:r>
      <w:r>
        <w:rPr>
          <w:spacing w:val="-2"/>
        </w:rPr>
        <w:t xml:space="preserve"> 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5"/>
        </w:rPr>
        <w:t xml:space="preserve"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ace</w:t>
      </w:r>
      <w:r>
        <w:rPr>
          <w:spacing w:val="-1"/>
        </w:rPr>
        <w:t xml:space="preserve"> </w:t>
      </w:r>
      <w:r>
        <w:rPr>
          <w:spacing w:val="-2"/>
          <w:w w:val="100"/>
        </w:rPr>
        <w:t>w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t</w:t>
      </w:r>
      <w:r>
        <w:rPr>
          <w:w w:val="100"/>
        </w:rPr>
        <w:t>h</w:t>
      </w:r>
      <w:r>
        <w:rPr>
          <w:spacing w:val="-12"/>
        </w:rPr>
        <w:t xml:space="preserve"> </w:t>
      </w:r>
      <w:r>
        <w:rPr>
          <w:spacing w:val="-26"/>
          <w:w w:val="100"/>
        </w:rPr>
        <w:t>Y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ng</w:t>
      </w:r>
      <w:r>
        <w:rPr>
          <w:spacing w:val="1"/>
          <w:w w:val="100"/>
        </w:rPr>
        <w:t>l</w:t>
      </w:r>
      <w:r>
        <w:rPr>
          <w:spacing w:val="-2"/>
          <w:w w:val="100"/>
        </w:rPr>
        <w:t>iw</w:t>
      </w:r>
      <w:r>
        <w:rPr>
          <w:w w:val="100"/>
        </w:rPr>
        <w:t>ei</w:t>
      </w:r>
      <w: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ob</w:t>
      </w:r>
      <w:r>
        <w:rPr>
          <w:w w:val="100"/>
        </w:rPr>
        <w:t>er</w:t>
      </w:r>
      <w:r>
        <w:rPr>
          <w:spacing w:val="-1"/>
        </w:rPr>
        <w:t xml:space="preserve"> </w:t>
      </w:r>
      <w:r>
        <w:rPr>
          <w:spacing w:val="-2"/>
          <w:w w:val="100"/>
        </w:rPr>
        <w:t>2</w:t>
      </w:r>
      <w:r>
        <w:rPr>
          <w:spacing w:val="1"/>
          <w:w w:val="100"/>
        </w:rPr>
        <w:t>0</w:t>
      </w:r>
      <w:r>
        <w:rPr>
          <w:spacing w:val="-2"/>
          <w:w w:val="100"/>
        </w:rPr>
        <w:t>03</w:t>
      </w:r>
      <w:r>
        <w:rPr>
          <w:w w:val="100"/>
        </w:rPr>
        <w:t>.</w:t>
      </w:r>
    </w:p>
    <w:p>
      <w:pPr>
        <w:pStyle w:val="2"/>
        <w:tabs>
          <w:tab w:val="left" w:pos="3723"/>
          <w:tab w:val="left" w:pos="5302"/>
          <w:tab w:val="left" w:pos="7035"/>
        </w:tabs>
        <w:spacing w:before="58"/>
        <w:ind w:left="1560"/>
      </w:pPr>
      <w:r>
        <w:t>A. on</w:t>
      </w:r>
      <w:r>
        <w:tab/>
      </w:r>
      <w:r>
        <w:t>B.at</w:t>
      </w:r>
      <w:r>
        <w:tab/>
      </w:r>
      <w:r>
        <w:t>C.in</w:t>
      </w:r>
      <w:r>
        <w:tab/>
      </w:r>
      <w:r>
        <w:t>D.of</w:t>
      </w:r>
    </w:p>
    <w:p>
      <w:pPr>
        <w:spacing w:after="0"/>
        <w:sectPr>
          <w:pgSz w:w="11910" w:h="16840"/>
          <w:pgMar w:top="1140" w:right="1440" w:bottom="1180" w:left="1540" w:header="892" w:footer="993" w:gutter="0"/>
          <w:cols w:space="720" w:num="1"/>
        </w:sectPr>
      </w:pPr>
    </w:p>
    <w:p>
      <w:pPr>
        <w:pStyle w:val="2"/>
        <w:spacing w:before="3"/>
        <w:rPr>
          <w:sz w:val="24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2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0" w:lineRule="exact"/>
        <w:ind w:left="15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1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16" name="直线 9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8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rzdD7UAAAAAwEAAA8AAAAAAAAAAQAg&#10;AAAAIgAAAGRycy9kb3ducmV2LnhtbFBLAQIUABQAAAAIAIdO4kBs0AvhSwIAAAAFAAAOAAAAAAAA&#10;AAEAIAAAACMBAABkcnMvZTJvRG9jLnhtbFBLBQYAAAAABgAGAFkBAADgBQAAAAA=&#10;">
                <o:lock v:ext="edit" aspectratio="f"/>
                <v:line id="直线 9" o:spid="_x0000_s1026" o:spt="20" style="position:absolute;left:0;top:7;height:0;width:8504;" filled="f" stroked="t" coordsize="21600,21600" o:gfxdata="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ekHg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numPr>
          <w:ilvl w:val="0"/>
          <w:numId w:val="1"/>
        </w:numPr>
        <w:tabs>
          <w:tab w:val="left" w:pos="512"/>
          <w:tab w:val="left" w:pos="1351"/>
          <w:tab w:val="left" w:pos="3521"/>
        </w:tabs>
        <w:spacing w:before="38" w:after="0" w:line="240" w:lineRule="auto"/>
        <w:ind w:left="512" w:right="0" w:hanging="351"/>
        <w:jc w:val="left"/>
        <w:rPr>
          <w:sz w:val="28"/>
        </w:rPr>
      </w:pPr>
      <w:r>
        <w:rPr>
          <w:rFonts w:hint="eastAsia" w:ascii="宋体" w:eastAsia="宋体"/>
          <w:sz w:val="28"/>
        </w:rPr>
        <w:t>（</w:t>
      </w:r>
      <w:r>
        <w:rPr>
          <w:rFonts w:hint="eastAsia" w:ascii="宋体" w:eastAsia="宋体"/>
          <w:sz w:val="28"/>
        </w:rPr>
        <w:tab/>
      </w:r>
      <w:r>
        <w:rPr>
          <w:rFonts w:hint="eastAsia" w:ascii="宋体" w:eastAsia="宋体"/>
          <w:sz w:val="28"/>
        </w:rPr>
        <w:t>）</w:t>
      </w:r>
      <w:r>
        <w:rPr>
          <w:sz w:val="28"/>
        </w:rPr>
        <w:t>Did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to a farm?</w:t>
      </w:r>
    </w:p>
    <w:p>
      <w:pPr>
        <w:pStyle w:val="2"/>
        <w:tabs>
          <w:tab w:val="left" w:pos="2400"/>
          <w:tab w:val="left" w:pos="3799"/>
          <w:tab w:val="left" w:pos="5316"/>
          <w:tab w:val="left" w:pos="7051"/>
        </w:tabs>
        <w:spacing w:before="58"/>
        <w:ind w:left="1560"/>
      </w:pPr>
      <w:r>
        <w:t>A. to</w:t>
      </w:r>
      <w:r>
        <w:tab/>
      </w:r>
      <w:r>
        <w:t>go</w:t>
      </w:r>
      <w:r>
        <w:tab/>
      </w:r>
      <w:r>
        <w:t>B.go</w:t>
      </w:r>
      <w:r>
        <w:tab/>
      </w:r>
      <w:r>
        <w:t>C.going</w:t>
      </w:r>
      <w:r>
        <w:tab/>
      </w:r>
      <w:r>
        <w:t>D.</w:t>
      </w:r>
      <w:r>
        <w:rPr>
          <w:spacing w:val="-2"/>
        </w:rPr>
        <w:t xml:space="preserve"> </w:t>
      </w:r>
      <w:r>
        <w:t>goes</w:t>
      </w:r>
    </w:p>
    <w:p>
      <w:pPr>
        <w:pStyle w:val="6"/>
        <w:numPr>
          <w:ilvl w:val="0"/>
          <w:numId w:val="1"/>
        </w:numPr>
        <w:tabs>
          <w:tab w:val="left" w:pos="512"/>
          <w:tab w:val="left" w:pos="1351"/>
          <w:tab w:val="left" w:pos="4035"/>
        </w:tabs>
        <w:spacing w:before="60" w:after="0" w:line="240" w:lineRule="auto"/>
        <w:ind w:left="512" w:right="0" w:hanging="351"/>
        <w:jc w:val="left"/>
        <w:rPr>
          <w:sz w:val="28"/>
        </w:rPr>
      </w:pPr>
      <w:r>
        <w:rPr>
          <w:rFonts w:hint="eastAsia" w:ascii="宋体" w:hAnsi="宋体" w:eastAsia="宋体"/>
          <w:sz w:val="28"/>
        </w:rPr>
        <w:t>（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pacing w:val="-4"/>
          <w:sz w:val="28"/>
        </w:rPr>
        <w:t>）</w:t>
      </w:r>
      <w:r>
        <w:rPr>
          <w:spacing w:val="-4"/>
          <w:sz w:val="28"/>
        </w:rPr>
        <w:t>It’s</w:t>
      </w:r>
      <w:r>
        <w:rPr>
          <w:spacing w:val="-2"/>
          <w:sz w:val="28"/>
        </w:rPr>
        <w:t xml:space="preserve"> </w:t>
      </w:r>
      <w:r>
        <w:rPr>
          <w:sz w:val="28"/>
        </w:rPr>
        <w:t>going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this</w:t>
      </w:r>
      <w:r>
        <w:rPr>
          <w:spacing w:val="-2"/>
          <w:sz w:val="28"/>
        </w:rPr>
        <w:t xml:space="preserve"> </w:t>
      </w:r>
      <w:r>
        <w:rPr>
          <w:sz w:val="28"/>
        </w:rPr>
        <w:t>afternoon.</w:t>
      </w:r>
    </w:p>
    <w:p>
      <w:pPr>
        <w:pStyle w:val="2"/>
        <w:tabs>
          <w:tab w:val="left" w:pos="3816"/>
          <w:tab w:val="left" w:pos="5278"/>
          <w:tab w:val="left" w:pos="7059"/>
        </w:tabs>
        <w:spacing w:before="61"/>
        <w:ind w:left="1560"/>
      </w:pPr>
      <w:r>
        <w:t>A. raining</w:t>
      </w:r>
      <w:r>
        <w:tab/>
      </w:r>
      <w:r>
        <w:t>B.</w:t>
      </w:r>
      <w:r>
        <w:rPr>
          <w:spacing w:val="-3"/>
        </w:rPr>
        <w:t xml:space="preserve"> </w:t>
      </w:r>
      <w:r>
        <w:t>rain</w:t>
      </w:r>
      <w:r>
        <w:tab/>
      </w:r>
      <w:r>
        <w:t>C.rains</w:t>
      </w:r>
      <w:r>
        <w:tab/>
      </w:r>
      <w:r>
        <w:t>D.rained</w:t>
      </w:r>
    </w:p>
    <w:p>
      <w:pPr>
        <w:pStyle w:val="6"/>
        <w:numPr>
          <w:ilvl w:val="0"/>
          <w:numId w:val="1"/>
        </w:numPr>
        <w:tabs>
          <w:tab w:val="left" w:pos="512"/>
          <w:tab w:val="left" w:pos="1351"/>
          <w:tab w:val="left" w:pos="4135"/>
        </w:tabs>
        <w:spacing w:before="60" w:after="0" w:line="240" w:lineRule="auto"/>
        <w:ind w:left="512" w:right="0" w:hanging="351"/>
        <w:jc w:val="left"/>
        <w:rPr>
          <w:sz w:val="28"/>
        </w:rPr>
      </w:pPr>
      <w:r>
        <w:rPr>
          <w:rFonts w:hint="eastAsia" w:ascii="宋体" w:hAnsi="宋体" w:eastAsia="宋体"/>
          <w:sz w:val="28"/>
        </w:rPr>
        <w:t>（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）</w:t>
      </w:r>
      <w:r>
        <w:rPr>
          <w:sz w:val="28"/>
        </w:rPr>
        <w:t>I’m</w:t>
      </w:r>
      <w:r>
        <w:rPr>
          <w:spacing w:val="-2"/>
          <w:sz w:val="28"/>
        </w:rPr>
        <w:t xml:space="preserve"> </w:t>
      </w:r>
      <w:r>
        <w:rPr>
          <w:sz w:val="28"/>
        </w:rPr>
        <w:t>very</w:t>
      </w:r>
      <w:r>
        <w:rPr>
          <w:spacing w:val="-2"/>
          <w:sz w:val="28"/>
        </w:rPr>
        <w:t xml:space="preserve"> </w:t>
      </w:r>
      <w:r>
        <w:rPr>
          <w:sz w:val="28"/>
        </w:rPr>
        <w:t>glad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you.</w:t>
      </w:r>
    </w:p>
    <w:p>
      <w:pPr>
        <w:pStyle w:val="2"/>
        <w:tabs>
          <w:tab w:val="left" w:pos="3799"/>
          <w:tab w:val="left" w:pos="5331"/>
          <w:tab w:val="left" w:pos="7035"/>
          <w:tab w:val="left" w:pos="7805"/>
        </w:tabs>
        <w:spacing w:before="58"/>
        <w:ind w:left="1560"/>
      </w:pPr>
      <w:r>
        <w:t>A. see</w:t>
      </w:r>
      <w:r>
        <w:tab/>
      </w:r>
      <w:r>
        <w:t>B.seeing</w:t>
      </w:r>
      <w:r>
        <w:tab/>
      </w:r>
      <w:r>
        <w:t>C.sees</w:t>
      </w:r>
      <w:r>
        <w:tab/>
      </w:r>
      <w:r>
        <w:t>D.to</w:t>
      </w:r>
      <w:r>
        <w:tab/>
      </w:r>
      <w:r>
        <w:t>see</w:t>
      </w:r>
    </w:p>
    <w:p>
      <w:pPr>
        <w:pStyle w:val="6"/>
        <w:numPr>
          <w:ilvl w:val="0"/>
          <w:numId w:val="1"/>
        </w:numPr>
        <w:tabs>
          <w:tab w:val="left" w:pos="652"/>
          <w:tab w:val="left" w:pos="1491"/>
          <w:tab w:val="left" w:pos="2751"/>
        </w:tabs>
        <w:spacing w:before="60" w:after="0" w:line="240" w:lineRule="auto"/>
        <w:ind w:left="651" w:right="0" w:hanging="491"/>
        <w:jc w:val="left"/>
        <w:rPr>
          <w:sz w:val="28"/>
        </w:rPr>
      </w:pPr>
      <w:r>
        <w:rPr>
          <w:rFonts w:hint="eastAsia" w:ascii="宋体" w:eastAsia="宋体"/>
          <w:sz w:val="28"/>
        </w:rPr>
        <w:t>（</w:t>
      </w:r>
      <w:r>
        <w:rPr>
          <w:rFonts w:hint="eastAsia" w:ascii="宋体" w:eastAsia="宋体"/>
          <w:sz w:val="28"/>
        </w:rPr>
        <w:tab/>
      </w:r>
      <w:r>
        <w:rPr>
          <w:rFonts w:hint="eastAsia" w:ascii="宋体" w:eastAsia="宋体"/>
          <w:sz w:val="28"/>
        </w:rPr>
        <w:t>）</w:t>
      </w:r>
      <w:r>
        <w:rPr>
          <w:rFonts w:hint="eastAsia" w:ascii="宋体" w:eastAsia="宋体"/>
          <w:sz w:val="28"/>
          <w:u w:val="single"/>
        </w:rPr>
        <w:t xml:space="preserve"> </w:t>
      </w:r>
      <w:r>
        <w:rPr>
          <w:rFonts w:hint="eastAsia" w:ascii="宋体" w:eastAsia="宋体"/>
          <w:sz w:val="28"/>
          <w:u w:val="single"/>
        </w:rPr>
        <w:tab/>
      </w:r>
      <w:r>
        <w:rPr>
          <w:sz w:val="28"/>
        </w:rPr>
        <w:t>name is</w:t>
      </w:r>
      <w:r>
        <w:rPr>
          <w:spacing w:val="1"/>
          <w:sz w:val="28"/>
        </w:rPr>
        <w:t xml:space="preserve"> </w:t>
      </w:r>
      <w:r>
        <w:rPr>
          <w:sz w:val="28"/>
        </w:rPr>
        <w:t>Jack.</w:t>
      </w:r>
    </w:p>
    <w:p>
      <w:pPr>
        <w:pStyle w:val="2"/>
        <w:tabs>
          <w:tab w:val="left" w:pos="3831"/>
          <w:tab w:val="left" w:pos="5302"/>
          <w:tab w:val="left" w:pos="7020"/>
        </w:tabs>
        <w:spacing w:before="59"/>
        <w:ind w:left="1560"/>
      </w:pPr>
      <w:r>
        <w:t>A. My</w:t>
      </w:r>
      <w:r>
        <w:tab/>
      </w:r>
      <w:r>
        <w:t>B.I</w:t>
      </w:r>
      <w:r>
        <w:tab/>
      </w:r>
      <w:r>
        <w:t>C.me</w:t>
      </w:r>
      <w:r>
        <w:tab/>
      </w:r>
      <w:r>
        <w:t>D.mine</w:t>
      </w:r>
    </w:p>
    <w:p>
      <w:pPr>
        <w:pStyle w:val="2"/>
        <w:rPr>
          <w:sz w:val="30"/>
        </w:rPr>
      </w:pPr>
    </w:p>
    <w:p>
      <w:pPr>
        <w:pStyle w:val="2"/>
        <w:spacing w:before="207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十、连词成句，注意标点符号及句首单词首字母大写。（15 分）</w:t>
      </w:r>
    </w:p>
    <w:p>
      <w:pPr>
        <w:pStyle w:val="6"/>
        <w:numPr>
          <w:ilvl w:val="0"/>
          <w:numId w:val="2"/>
        </w:numPr>
        <w:tabs>
          <w:tab w:val="left" w:pos="373"/>
          <w:tab w:val="left" w:pos="4351"/>
        </w:tabs>
        <w:spacing w:before="192" w:after="0" w:line="240" w:lineRule="auto"/>
        <w:ind w:left="372" w:right="0" w:hanging="212"/>
        <w:jc w:val="left"/>
        <w:rPr>
          <w:sz w:val="28"/>
        </w:rPr>
      </w:pPr>
      <w:r>
        <w:rPr>
          <w:sz w:val="28"/>
        </w:rPr>
        <w:t>birthday , is , Daming , party ,</w:t>
      </w:r>
      <w:r>
        <w:rPr>
          <w:spacing w:val="-11"/>
          <w:sz w:val="28"/>
        </w:rPr>
        <w:t xml:space="preserve"> </w:t>
      </w:r>
      <w:r>
        <w:rPr>
          <w:sz w:val="28"/>
        </w:rPr>
        <w:t>a ,</w:t>
      </w:r>
      <w:r>
        <w:rPr>
          <w:sz w:val="28"/>
        </w:rPr>
        <w:tab/>
      </w:r>
      <w:r>
        <w:rPr>
          <w:sz w:val="28"/>
        </w:rPr>
        <w:t>having, (.</w:t>
      </w:r>
      <w:r>
        <w:rPr>
          <w:spacing w:val="-3"/>
          <w:sz w:val="28"/>
        </w:rPr>
        <w:t xml:space="preserve"> </w:t>
      </w:r>
      <w:r>
        <w:rPr>
          <w:sz w:val="28"/>
        </w:rPr>
        <w:t>)</w:t>
      </w: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0"/>
        </w:rPr>
      </w:pP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103505</wp:posOffset>
                </wp:positionV>
                <wp:extent cx="4536440" cy="1270"/>
                <wp:effectExtent l="0" t="0" r="0" b="0"/>
                <wp:wrapTopAndBottom/>
                <wp:docPr id="33" name="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44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144">
                              <a:moveTo>
                                <a:pt x="0" y="0"/>
                              </a:moveTo>
                              <a:lnTo>
                                <a:pt x="7144" y="0"/>
                              </a:lnTo>
                            </a:path>
                          </a:pathLst>
                        </a:custGeom>
                        <a:noFill/>
                        <a:ln w="71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0" o:spid="_x0000_s1026" o:spt="100" style="position:absolute;left:0pt;margin-left:99pt;margin-top:8.15pt;height:0.1pt;width:357.2pt;mso-position-horizontal-relative:page;mso-wrap-distance-bottom:0pt;mso-wrap-distance-top:0pt;z-index:-251646976;mso-width-relative:page;mso-height-relative:page;" filled="f" stroked="t" coordsize="7144,1" o:gfxdata="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QnK4jYAAAACQEAAA8AAAAAAAAAAQAgAAAAIgAAAGRycy9kb3ducmV2LnhtbFBL&#10;AQIUABQAAAAIAIdO4kBNJ0j0LwIAAIcEAAAOAAAAAAAAAAEAIAAAACcBAABkcnMvZTJvRG9jLnht&#10;bFBLBQYAAAAABgAGAFkBAADIBQAAAAA=&#10;" path="m0,0l7144,0e">
                <v:fill on="f" focussize="0,0"/>
                <v:stroke weight="0.56196850393700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6"/>
        <w:numPr>
          <w:ilvl w:val="0"/>
          <w:numId w:val="2"/>
        </w:numPr>
        <w:tabs>
          <w:tab w:val="left" w:pos="375"/>
          <w:tab w:val="left" w:pos="2167"/>
          <w:tab w:val="left" w:pos="2734"/>
        </w:tabs>
        <w:spacing w:before="49" w:after="0" w:line="240" w:lineRule="auto"/>
        <w:ind w:left="374" w:right="0" w:hanging="214"/>
        <w:jc w:val="left"/>
        <w:rPr>
          <w:sz w:val="28"/>
        </w:rPr>
      </w:pPr>
      <w:r>
        <w:rPr>
          <w:sz w:val="28"/>
        </w:rPr>
        <w:t>rain , will</w:t>
      </w:r>
      <w:r>
        <w:rPr>
          <w:spacing w:val="-9"/>
          <w:sz w:val="28"/>
        </w:rPr>
        <w:t xml:space="preserve"> 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it,</w:t>
      </w:r>
      <w:r>
        <w:rPr>
          <w:sz w:val="28"/>
        </w:rPr>
        <w:tab/>
      </w:r>
      <w:r>
        <w:rPr>
          <w:sz w:val="28"/>
        </w:rPr>
        <w:t>in,</w:t>
      </w:r>
      <w:r>
        <w:rPr>
          <w:sz w:val="28"/>
        </w:rPr>
        <w:tab/>
      </w:r>
      <w:r>
        <w:rPr>
          <w:sz w:val="28"/>
        </w:rPr>
        <w:t>Beijing, ( .</w:t>
      </w:r>
      <w:r>
        <w:rPr>
          <w:spacing w:val="-5"/>
          <w:sz w:val="28"/>
        </w:rPr>
        <w:t xml:space="preserve"> </w:t>
      </w:r>
      <w:r>
        <w:rPr>
          <w:sz w:val="28"/>
        </w:rPr>
        <w:t>)</w: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10"/>
        </w:rPr>
      </w:pP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104775</wp:posOffset>
                </wp:positionV>
                <wp:extent cx="4535170" cy="1270"/>
                <wp:effectExtent l="0" t="0" r="0" b="0"/>
                <wp:wrapTopAndBottom/>
                <wp:docPr id="34" name="任意多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17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142">
                              <a:moveTo>
                                <a:pt x="0" y="0"/>
                              </a:moveTo>
                              <a:lnTo>
                                <a:pt x="7141" y="0"/>
                              </a:lnTo>
                            </a:path>
                          </a:pathLst>
                        </a:custGeom>
                        <a:noFill/>
                        <a:ln w="71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" o:spid="_x0000_s1026" o:spt="100" style="position:absolute;left:0pt;margin-left:99pt;margin-top:8.25pt;height:0.1pt;width:357.1pt;mso-position-horizontal-relative:page;mso-wrap-distance-bottom:0pt;mso-wrap-distance-top:0pt;z-index:-251645952;mso-width-relative:page;mso-height-relative:page;" filled="f" stroked="t" coordsize="7142,1" o:gfxdata="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hQMer1wAAAAkBAAAPAAAAAAAAAAEAIAAAACIAAABkcnMvZG93bnJldi54bWxQSwEC&#10;FAAUAAAACACHTuJAarDIty4CAACHBAAADgAAAAAAAAABACAAAAAmAQAAZHJzL2Uyb0RvYy54bWxQ&#10;SwUGAAAAAAYABgBZAQAAxgUAAAAA&#10;" path="m0,0l7141,0e">
                <v:fill on="f" focussize="0,0"/>
                <v:stroke weight="0.56196850393700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6"/>
        <w:numPr>
          <w:ilvl w:val="0"/>
          <w:numId w:val="2"/>
        </w:numPr>
        <w:tabs>
          <w:tab w:val="left" w:pos="375"/>
          <w:tab w:val="left" w:pos="1980"/>
          <w:tab w:val="left" w:pos="3497"/>
        </w:tabs>
        <w:spacing w:before="47" w:after="0" w:line="240" w:lineRule="auto"/>
        <w:ind w:left="374" w:right="0" w:hanging="214"/>
        <w:jc w:val="left"/>
        <w:rPr>
          <w:sz w:val="28"/>
        </w:rPr>
      </w:pPr>
      <w:r>
        <w:rPr>
          <w:sz w:val="28"/>
        </w:rPr>
        <w:t>are ,</w:t>
      </w:r>
      <w:r>
        <w:rPr>
          <w:spacing w:val="-3"/>
          <w:sz w:val="28"/>
        </w:rPr>
        <w:t xml:space="preserve"> </w:t>
      </w:r>
      <w:r>
        <w:rPr>
          <w:sz w:val="28"/>
        </w:rPr>
        <w:t>going</w:t>
      </w:r>
      <w:r>
        <w:rPr>
          <w:spacing w:val="-2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>you ,</w:t>
      </w:r>
      <w:r>
        <w:rPr>
          <w:spacing w:val="-2"/>
          <w:sz w:val="28"/>
        </w:rPr>
        <w:t xml:space="preserve"> </w:t>
      </w:r>
      <w:r>
        <w:rPr>
          <w:sz w:val="28"/>
        </w:rPr>
        <w:t>when</w:t>
      </w:r>
      <w:r>
        <w:rPr>
          <w:sz w:val="28"/>
        </w:rPr>
        <w:tab/>
      </w:r>
      <w:r>
        <w:rPr>
          <w:sz w:val="28"/>
        </w:rPr>
        <w:t>( ?</w:t>
      </w:r>
      <w:r>
        <w:rPr>
          <w:spacing w:val="-4"/>
          <w:sz w:val="28"/>
        </w:rPr>
        <w:t xml:space="preserve"> </w:t>
      </w:r>
      <w:r>
        <w:rPr>
          <w:sz w:val="28"/>
        </w:rPr>
        <w:t>)</w: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10"/>
        </w:rPr>
      </w:pP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104775</wp:posOffset>
                </wp:positionV>
                <wp:extent cx="4536440" cy="1270"/>
                <wp:effectExtent l="0" t="0" r="0" b="0"/>
                <wp:wrapTopAndBottom/>
                <wp:docPr id="35" name="任意多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44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144">
                              <a:moveTo>
                                <a:pt x="0" y="0"/>
                              </a:moveTo>
                              <a:lnTo>
                                <a:pt x="7143" y="0"/>
                              </a:lnTo>
                            </a:path>
                          </a:pathLst>
                        </a:custGeom>
                        <a:noFill/>
                        <a:ln w="71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" o:spid="_x0000_s1026" o:spt="100" style="position:absolute;left:0pt;margin-left:99pt;margin-top:8.25pt;height:0.1pt;width:357.2pt;mso-position-horizontal-relative:page;mso-wrap-distance-bottom:0pt;mso-wrap-distance-top:0pt;z-index:-251644928;mso-width-relative:page;mso-height-relative:page;" filled="f" stroked="t" coordsize="7144,1" o:gfxdata="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dZfNdgAAAAJAQAADwAAAAAAAAABACAAAAAiAAAAZHJzL2Rvd25yZXYueG1s&#10;UEsBAhQAFAAAAAgAh07iQJSsi5UxAgAAhwQAAA4AAAAAAAAAAQAgAAAAJwEAAGRycy9lMm9Eb2Mu&#10;eG1sUEsFBgAAAAAGAAYAWQEAAMoFAAAAAA==&#10;" path="m0,0l7143,0e">
                <v:fill on="f" focussize="0,0"/>
                <v:stroke weight="0.56196850393700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6"/>
        <w:numPr>
          <w:ilvl w:val="0"/>
          <w:numId w:val="2"/>
        </w:numPr>
        <w:tabs>
          <w:tab w:val="left" w:pos="375"/>
        </w:tabs>
        <w:spacing w:before="49" w:after="0" w:line="240" w:lineRule="auto"/>
        <w:ind w:left="374" w:right="0" w:hanging="214"/>
        <w:jc w:val="left"/>
        <w:rPr>
          <w:sz w:val="28"/>
        </w:rPr>
      </w:pPr>
      <w:r>
        <w:rPr>
          <w:sz w:val="28"/>
        </w:rPr>
        <w:t>falling, are ,the , down ,apples, the, stairs (</w:t>
      </w:r>
      <w:r>
        <w:rPr>
          <w:spacing w:val="-13"/>
          <w:sz w:val="28"/>
        </w:rPr>
        <w:t xml:space="preserve"> </w:t>
      </w:r>
      <w:r>
        <w:rPr>
          <w:sz w:val="28"/>
        </w:rPr>
        <w:t>.)</w:t>
      </w: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0"/>
        </w:rPr>
      </w:pP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103505</wp:posOffset>
                </wp:positionV>
                <wp:extent cx="4535170" cy="1270"/>
                <wp:effectExtent l="0" t="0" r="0" b="0"/>
                <wp:wrapTopAndBottom/>
                <wp:docPr id="36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17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142">
                              <a:moveTo>
                                <a:pt x="0" y="0"/>
                              </a:moveTo>
                              <a:lnTo>
                                <a:pt x="7141" y="0"/>
                              </a:lnTo>
                            </a:path>
                          </a:pathLst>
                        </a:custGeom>
                        <a:noFill/>
                        <a:ln w="71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" o:spid="_x0000_s1026" o:spt="100" style="position:absolute;left:0pt;margin-left:99pt;margin-top:8.15pt;height:0.1pt;width:357.1pt;mso-position-horizontal-relative:page;mso-wrap-distance-bottom:0pt;mso-wrap-distance-top:0pt;z-index:-251643904;mso-width-relative:page;mso-height-relative:page;" filled="f" stroked="t" coordsize="7142,1" o:gfxdata="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ssbMW1wAAAAkBAAAPAAAAAAAAAAEAIAAAACIAAABkcnMvZG93bnJldi54bWxQSwEC&#10;FAAUAAAACACHTuJAplvHki4CAACHBAAADgAAAAAAAAABACAAAAAmAQAAZHJzL2Uyb0RvYy54bWxQ&#10;SwUGAAAAAAYABgBZAQAAxgUAAAAA&#10;" path="m0,0l7141,0e">
                <v:fill on="f" focussize="0,0"/>
                <v:stroke weight="0.56196850393700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6"/>
        <w:numPr>
          <w:ilvl w:val="0"/>
          <w:numId w:val="2"/>
        </w:numPr>
        <w:tabs>
          <w:tab w:val="left" w:pos="375"/>
          <w:tab w:val="left" w:pos="2530"/>
        </w:tabs>
        <w:spacing w:before="49" w:after="0" w:line="240" w:lineRule="auto"/>
        <w:ind w:left="374" w:right="0" w:hanging="214"/>
        <w:jc w:val="left"/>
        <w:rPr>
          <w:sz w:val="28"/>
        </w:rPr>
      </w:pPr>
      <w:r>
        <w:rPr>
          <w:spacing w:val="-4"/>
          <w:sz w:val="28"/>
        </w:rPr>
        <w:t xml:space="preserve">window, </w:t>
      </w:r>
      <w:r>
        <w:rPr>
          <w:sz w:val="28"/>
        </w:rPr>
        <w:t>the,</w:t>
      </w:r>
      <w:r>
        <w:rPr>
          <w:spacing w:val="3"/>
          <w:sz w:val="28"/>
        </w:rPr>
        <w:t xml:space="preserve"> </w:t>
      </w:r>
      <w:r>
        <w:rPr>
          <w:sz w:val="28"/>
        </w:rPr>
        <w:t>of ,</w:t>
      </w:r>
      <w:r>
        <w:rPr>
          <w:sz w:val="28"/>
        </w:rPr>
        <w:tab/>
      </w:r>
      <w:r>
        <w:rPr>
          <w:sz w:val="28"/>
        </w:rPr>
        <w:t>out ,I , looking, am ( .</w:t>
      </w:r>
      <w:r>
        <w:rPr>
          <w:spacing w:val="-10"/>
          <w:sz w:val="28"/>
        </w:rPr>
        <w:t xml:space="preserve"> </w:t>
      </w:r>
      <w:r>
        <w:rPr>
          <w:sz w:val="28"/>
        </w:rPr>
        <w:t>)</w: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10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104775</wp:posOffset>
                </wp:positionV>
                <wp:extent cx="4535170" cy="1270"/>
                <wp:effectExtent l="0" t="0" r="0" b="0"/>
                <wp:wrapTopAndBottom/>
                <wp:docPr id="37" name="任意多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17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142">
                              <a:moveTo>
                                <a:pt x="0" y="0"/>
                              </a:moveTo>
                              <a:lnTo>
                                <a:pt x="7141" y="0"/>
                              </a:lnTo>
                            </a:path>
                          </a:pathLst>
                        </a:custGeom>
                        <a:noFill/>
                        <a:ln w="71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4" o:spid="_x0000_s1026" o:spt="100" style="position:absolute;left:0pt;margin-left:99pt;margin-top:8.25pt;height:0.1pt;width:357.1pt;mso-position-horizontal-relative:page;mso-wrap-distance-bottom:0pt;mso-wrap-distance-top:0pt;z-index:-251642880;mso-width-relative:page;mso-height-relative:page;" filled="f" stroked="t" coordsize="7142,1" o:gfxdata="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FAx6vXAAAACQEAAA8AAAAAAAAAAQAgAAAAIgAAAGRycy9kb3ducmV2LnhtbFBLAQIU&#10;ABQAAAAIAIdO4kADWdXaLQIAAIcEAAAOAAAAAAAAAAEAIAAAACYBAABkcnMvZTJvRG9jLnhtbFBL&#10;BQYAAAAABgAGAFkBAADFBQAAAAA=&#10;" path="m0,0l7141,0e">
                <v:fill on="f" focussize="0,0"/>
                <v:stroke weight="0.56196850393700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18"/>
        </w:rPr>
      </w:pPr>
    </w:p>
    <w:p>
      <w:pPr>
        <w:pStyle w:val="2"/>
        <w:spacing w:before="61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十、用所给单词的适当形式填空。(5 分)</w:t>
      </w:r>
    </w:p>
    <w:p>
      <w:pPr>
        <w:pStyle w:val="6"/>
        <w:numPr>
          <w:ilvl w:val="0"/>
          <w:numId w:val="3"/>
        </w:numPr>
        <w:tabs>
          <w:tab w:val="left" w:pos="440"/>
          <w:tab w:val="left" w:pos="2928"/>
        </w:tabs>
        <w:spacing w:before="208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Look!</w:t>
      </w:r>
      <w:r>
        <w:rPr>
          <w:spacing w:val="-1"/>
          <w:sz w:val="28"/>
        </w:rPr>
        <w:t xml:space="preserve"> </w:t>
      </w:r>
      <w:r>
        <w:rPr>
          <w:sz w:val="28"/>
        </w:rPr>
        <w:t>Here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(come) a</w:t>
      </w:r>
      <w:r>
        <w:rPr>
          <w:spacing w:val="-1"/>
          <w:sz w:val="28"/>
        </w:rPr>
        <w:t xml:space="preserve"> </w:t>
      </w:r>
      <w:r>
        <w:rPr>
          <w:sz w:val="28"/>
        </w:rPr>
        <w:t>bus.</w:t>
      </w:r>
    </w:p>
    <w:p>
      <w:pPr>
        <w:pStyle w:val="6"/>
        <w:numPr>
          <w:ilvl w:val="0"/>
          <w:numId w:val="3"/>
        </w:numPr>
        <w:tabs>
          <w:tab w:val="left" w:pos="440"/>
          <w:tab w:val="left" w:pos="2347"/>
        </w:tabs>
        <w:spacing w:before="76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Let</w:t>
      </w:r>
      <w:r>
        <w:rPr>
          <w:spacing w:val="-1"/>
          <w:sz w:val="28"/>
        </w:rPr>
        <w:t xml:space="preserve"> </w:t>
      </w:r>
      <w:r>
        <w:rPr>
          <w:sz w:val="28"/>
        </w:rPr>
        <w:t>me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(help) you. I'm good at</w:t>
      </w:r>
      <w:r>
        <w:rPr>
          <w:spacing w:val="-7"/>
          <w:sz w:val="28"/>
        </w:rPr>
        <w:t xml:space="preserve"> </w:t>
      </w:r>
      <w:r>
        <w:rPr>
          <w:sz w:val="28"/>
        </w:rPr>
        <w:t>English.</w:t>
      </w:r>
    </w:p>
    <w:p>
      <w:pPr>
        <w:pStyle w:val="6"/>
        <w:numPr>
          <w:ilvl w:val="0"/>
          <w:numId w:val="3"/>
        </w:numPr>
        <w:tabs>
          <w:tab w:val="left" w:pos="512"/>
          <w:tab w:val="left" w:pos="3972"/>
        </w:tabs>
        <w:spacing w:before="60" w:after="0" w:line="240" w:lineRule="auto"/>
        <w:ind w:left="512" w:right="0" w:hanging="351"/>
        <w:jc w:val="left"/>
        <w:rPr>
          <w:sz w:val="28"/>
        </w:rPr>
      </w:pPr>
      <w:r>
        <w:rPr>
          <w:rFonts w:ascii="宋体" w:hAnsi="宋体"/>
          <w:sz w:val="28"/>
        </w:rPr>
        <w:t>—</w:t>
      </w:r>
      <w:r>
        <w:rPr>
          <w:sz w:val="28"/>
        </w:rPr>
        <w:t>What do</w:t>
      </w:r>
      <w:r>
        <w:rPr>
          <w:spacing w:val="-4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want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(do)?</w:t>
      </w:r>
    </w:p>
    <w:p>
      <w:pPr>
        <w:pStyle w:val="2"/>
        <w:spacing w:before="42"/>
        <w:ind w:left="720"/>
      </w:pPr>
      <w:r>
        <w:rPr>
          <w:rFonts w:ascii="宋体" w:hAnsi="宋体"/>
        </w:rPr>
        <w:t>—</w:t>
      </w:r>
      <w:r>
        <w:t>I want to open the door.</w:t>
      </w:r>
    </w:p>
    <w:p>
      <w:pPr>
        <w:pStyle w:val="6"/>
        <w:numPr>
          <w:ilvl w:val="0"/>
          <w:numId w:val="3"/>
        </w:numPr>
        <w:tabs>
          <w:tab w:val="left" w:pos="440"/>
          <w:tab w:val="left" w:pos="2237"/>
        </w:tabs>
        <w:spacing w:before="58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It will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(snow) in Beijing</w:t>
      </w:r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>tomorrow.</w:t>
      </w:r>
    </w:p>
    <w:p>
      <w:pPr>
        <w:pStyle w:val="6"/>
        <w:numPr>
          <w:ilvl w:val="0"/>
          <w:numId w:val="3"/>
        </w:numPr>
        <w:tabs>
          <w:tab w:val="left" w:pos="436"/>
          <w:tab w:val="left" w:pos="2822"/>
        </w:tabs>
        <w:spacing w:before="79" w:after="0" w:line="240" w:lineRule="auto"/>
        <w:ind w:left="435" w:right="0" w:hanging="275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rabbits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(jump) on the grass</w:t>
      </w:r>
      <w:r>
        <w:rPr>
          <w:spacing w:val="-5"/>
          <w:sz w:val="28"/>
        </w:rPr>
        <w:t xml:space="preserve"> now.</w:t>
      </w:r>
    </w:p>
    <w:p>
      <w:pPr>
        <w:pStyle w:val="2"/>
        <w:rPr>
          <w:sz w:val="30"/>
        </w:rPr>
      </w:pPr>
    </w:p>
    <w:p>
      <w:pPr>
        <w:pStyle w:val="2"/>
        <w:spacing w:before="5"/>
        <w:rPr>
          <w:sz w:val="37"/>
        </w:rPr>
      </w:pPr>
    </w:p>
    <w:p>
      <w:pPr>
        <w:pStyle w:val="2"/>
        <w:ind w:left="161"/>
        <w:rPr>
          <w:rFonts w:hint="eastAsia" w:ascii="黑体" w:eastAsia="黑体"/>
        </w:rPr>
      </w:pPr>
      <w:r>
        <mc:AlternateContent>
          <mc:Choice Requires="wpg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1729740</wp:posOffset>
                </wp:positionH>
                <wp:positionV relativeFrom="paragraph">
                  <wp:posOffset>312420</wp:posOffset>
                </wp:positionV>
                <wp:extent cx="4100830" cy="607060"/>
                <wp:effectExtent l="1270" t="1270" r="12700" b="20320"/>
                <wp:wrapTopAndBottom/>
                <wp:docPr id="47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0830" cy="607060"/>
                          <a:chOff x="2724" y="493"/>
                          <a:chExt cx="6458" cy="956"/>
                        </a:xfrm>
                      </wpg:grpSpPr>
                      <wps:wsp>
                        <wps:cNvPr id="38" name="直线 16"/>
                        <wps:cNvSpPr/>
                        <wps:spPr>
                          <a:xfrm>
                            <a:off x="2724" y="498"/>
                            <a:ext cx="6458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17"/>
                        <wps:cNvSpPr/>
                        <wps:spPr>
                          <a:xfrm>
                            <a:off x="2724" y="1444"/>
                            <a:ext cx="6458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18"/>
                        <wps:cNvSpPr/>
                        <wps:spPr>
                          <a:xfrm>
                            <a:off x="2729" y="493"/>
                            <a:ext cx="0" cy="94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19"/>
                        <wps:cNvSpPr/>
                        <wps:spPr>
                          <a:xfrm>
                            <a:off x="9177" y="493"/>
                            <a:ext cx="0" cy="94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文本框 20"/>
                        <wps:cNvSpPr txBox="1"/>
                        <wps:spPr>
                          <a:xfrm>
                            <a:off x="6220" y="1076"/>
                            <a:ext cx="154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66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E.Yes, </w:t>
                              </w:r>
                              <w:r>
                                <w:rPr>
                                  <w:sz w:val="24"/>
                                </w:rPr>
                                <w:t>we have.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21"/>
                        <wps:cNvSpPr txBox="1"/>
                        <wps:spPr>
                          <a:xfrm>
                            <a:off x="3693" y="1076"/>
                            <a:ext cx="134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66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D.Thank you.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22"/>
                        <wps:cNvSpPr txBox="1"/>
                        <wps:spPr>
                          <a:xfrm>
                            <a:off x="7212" y="608"/>
                            <a:ext cx="168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66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C. A cola,</w:t>
                              </w:r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please.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5" name="文本框 23"/>
                        <wps:cNvSpPr txBox="1"/>
                        <wps:spPr>
                          <a:xfrm>
                            <a:off x="4646" y="608"/>
                            <a:ext cx="210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66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B. It</w:t>
                              </w:r>
                              <w:r>
                                <w:rPr>
                                  <w:rFonts w:ascii="宋体" w:hAnsi="宋体"/>
                                  <w:sz w:val="24"/>
                                </w:rPr>
                                <w:t>’</w:t>
                              </w:r>
                              <w:r>
                                <w:rPr>
                                  <w:sz w:val="24"/>
                                </w:rPr>
                                <w:t>s twenty cents.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6" name="文本框 24"/>
                        <wps:cNvSpPr txBox="1"/>
                        <wps:spPr>
                          <a:xfrm>
                            <a:off x="2973" y="608"/>
                            <a:ext cx="49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66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A.Hi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136.2pt;margin-top:24.6pt;height:47.8pt;width:322.9pt;mso-position-horizontal-relative:page;mso-wrap-distance-bottom:0pt;mso-wrap-distance-top:0pt;z-index:-251641856;mso-width-relative:page;mso-height-relative:page;" coordorigin="2724,493" coordsize="6458,956" o:gfxdata="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CN6SfaAAAACgEAAA8AAAAA&#10;AAAAAQAgAAAAIgAAAGRycy9kb3ducmV2LnhtbFBLAQIUABQAAAAIAIdO4kBQ222loQMAAPsSAAAO&#10;AAAAAAAAAAEAIAAAACkBAABkcnMvZTJvRG9jLnhtbFBLBQYAAAAABgAGAFkBAAA8BwAAAAA=&#10;">
                <o:lock v:ext="edit" aspectratio="f"/>
                <v:line id="直线 16" o:spid="_x0000_s1026" o:spt="20" style="position:absolute;left:2724;top:498;height:0;width:6458;" filled="f" stroked="t" coordsize="21600,21600" o:gfxdata="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e91x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7" o:spid="_x0000_s1026" o:spt="20" style="position:absolute;left:2724;top:1444;height:0;width:6458;" filled="f" stroked="t" coordsize="21600,21600" o:gfxdata="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d46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8" o:spid="_x0000_s1026" o:spt="20" style="position:absolute;left:2729;top:493;height:946;width:0;" filled="f" stroked="t" coordsize="21600,21600" o:gfxdata="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C6IK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9" o:spid="_x0000_s1026" o:spt="20" style="position:absolute;left:9177;top:493;height:946;width:0;" filled="f" stroked="t" coordsize="21600,21600" o:gfxdata="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0cHk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20" o:spid="_x0000_s1026" o:spt="202" type="#_x0000_t202" style="position:absolute;left:6220;top:1076;height:266;width:1547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66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 xml:space="preserve">E.Yes, </w:t>
                        </w:r>
                        <w:r>
                          <w:rPr>
                            <w:sz w:val="24"/>
                          </w:rPr>
                          <w:t>we have.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3693;top:1076;height:266;width:1345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66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D.Thank you.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7212;top:608;height:266;width:1686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66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A cola,</w:t>
                        </w:r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please.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4646;top:608;height:266;width:2106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66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It</w:t>
                        </w:r>
                        <w:r>
                          <w:rPr>
                            <w:rFonts w:ascii="宋体" w:hAnsi="宋体"/>
                            <w:sz w:val="24"/>
                          </w:rPr>
                          <w:t>’</w:t>
                        </w:r>
                        <w:r>
                          <w:rPr>
                            <w:sz w:val="24"/>
                          </w:rPr>
                          <w:t>s twenty cents.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2973;top:608;height:266;width:493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66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A.Hi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黑体" w:eastAsia="黑体"/>
        </w:rPr>
        <w:t>十一、根据上下文意思，从方框中选出合适的句子补全对话。(10 分)</w:t>
      </w:r>
    </w:p>
    <w:p>
      <w:pPr>
        <w:spacing w:after="0"/>
        <w:rPr>
          <w:rFonts w:hint="eastAsia" w:ascii="黑体" w:eastAsia="黑体"/>
        </w:rPr>
        <w:sectPr>
          <w:pgSz w:w="11910" w:h="16840"/>
          <w:pgMar w:top="1140" w:right="1440" w:bottom="1180" w:left="1540" w:header="892" w:footer="993" w:gutter="0"/>
          <w:cols w:space="720" w:num="1"/>
        </w:sectPr>
      </w:pPr>
    </w:p>
    <w:p>
      <w:pPr>
        <w:pStyle w:val="2"/>
        <w:spacing w:before="10"/>
        <w:rPr>
          <w:rFonts w:ascii="黑体"/>
          <w:sz w:val="21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2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0" w:lineRule="exact"/>
        <w:ind w:left="153"/>
        <w:rPr>
          <w:rFonts w:ascii="黑体"/>
          <w:sz w:val="2"/>
        </w:rPr>
      </w:pPr>
      <w:r>
        <w:rPr>
          <w:rFonts w:ascii="黑体"/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22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20" name="直线 26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5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vN0PtQAAAADAQAADwAAAAAAAAAB&#10;ACAAAAAiAAAAZHJzL2Rvd25yZXYueG1sUEsBAhQAFAAAAAgAh07iQKVb8C1NAgAAAgUAAA4AAAAA&#10;AAAAAQAgAAAAIwEAAGRycy9lMm9Eb2MueG1sUEsFBgAAAAAGAAYAWQEAAOIFAAAAAA==&#10;">
                <o:lock v:ext="edit" aspectratio="f"/>
                <v:line id="直线 26" o:spid="_x0000_s1026" o:spt="20" style="position:absolute;left:0;top:7;height:0;width:8504;" filled="f" stroked="t" coordsize="21600,21600" o:gfxdata="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ztrK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47"/>
        <w:ind w:left="161"/>
      </w:pPr>
      <w:r>
        <w:t>Waitress: Hello. Can I help you?</w:t>
      </w:r>
    </w:p>
    <w:p>
      <w:pPr>
        <w:pStyle w:val="2"/>
        <w:spacing w:before="3"/>
        <w:rPr>
          <w:sz w:val="26"/>
        </w:rPr>
      </w:pPr>
    </w:p>
    <w:p>
      <w:pPr>
        <w:pStyle w:val="2"/>
        <w:tabs>
          <w:tab w:val="left" w:pos="2359"/>
          <w:tab w:val="left" w:pos="2806"/>
        </w:tabs>
        <w:spacing w:line="465" w:lineRule="auto"/>
        <w:ind w:left="161" w:right="3681"/>
      </w:pPr>
      <w:r>
        <w:rPr>
          <w:spacing w:val="-5"/>
        </w:rPr>
        <w:t>Tom:1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 xml:space="preserve">. Have you got a hot dog? </w:t>
      </w:r>
      <w:r>
        <w:rPr>
          <w:spacing w:val="-4"/>
        </w:rPr>
        <w:t>Waitress:</w:t>
      </w:r>
      <w:r>
        <w:rPr>
          <w:spacing w:val="1"/>
        </w:rPr>
        <w:t xml:space="preserve"> </w:t>
      </w:r>
      <w:r>
        <w:t>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>
      <w:pPr>
        <w:pStyle w:val="2"/>
        <w:tabs>
          <w:tab w:val="left" w:pos="2357"/>
          <w:tab w:val="left" w:pos="2707"/>
          <w:tab w:val="left" w:pos="2806"/>
        </w:tabs>
        <w:spacing w:line="465" w:lineRule="auto"/>
        <w:ind w:left="161" w:right="4302"/>
      </w:pPr>
      <w:r>
        <w:rPr>
          <w:spacing w:val="-7"/>
        </w:rPr>
        <w:t xml:space="preserve">Tom: </w:t>
      </w:r>
      <w:r>
        <w:t xml:space="preserve">Good. A hot dog, please. </w:t>
      </w:r>
      <w:r>
        <w:rPr>
          <w:spacing w:val="-4"/>
        </w:rPr>
        <w:t xml:space="preserve">Waitress: </w:t>
      </w:r>
      <w:r>
        <w:t xml:space="preserve">What do you want to drink? </w:t>
      </w:r>
      <w:r>
        <w:rPr>
          <w:spacing w:val="-7"/>
        </w:rPr>
        <w:t>Tom:</w:t>
      </w:r>
      <w:r>
        <w:rPr>
          <w:spacing w:val="1"/>
        </w:rPr>
        <w:t xml:space="preserve"> </w:t>
      </w:r>
      <w:r>
        <w:t>3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  <w:r>
        <w:tab/>
      </w:r>
      <w:r>
        <w:t xml:space="preserve">How much is </w:t>
      </w:r>
      <w:r>
        <w:rPr>
          <w:spacing w:val="-5"/>
        </w:rPr>
        <w:t xml:space="preserve">it?. </w:t>
      </w:r>
      <w:r>
        <w:rPr>
          <w:spacing w:val="-4"/>
        </w:rPr>
        <w:t>Waitress:</w:t>
      </w:r>
      <w:r>
        <w:rPr>
          <w:spacing w:val="1"/>
        </w:rPr>
        <w:t xml:space="preserve"> </w:t>
      </w:r>
      <w:r>
        <w:t>4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>
      <w:pPr>
        <w:pStyle w:val="2"/>
        <w:spacing w:line="319" w:lineRule="exact"/>
        <w:ind w:left="161"/>
      </w:pPr>
      <w:r>
        <w:t>Tom: Here you are.</w:t>
      </w:r>
    </w:p>
    <w:p>
      <w:pPr>
        <w:pStyle w:val="2"/>
        <w:spacing w:before="2"/>
        <w:rPr>
          <w:sz w:val="26"/>
        </w:rPr>
      </w:pPr>
    </w:p>
    <w:p>
      <w:pPr>
        <w:pStyle w:val="2"/>
        <w:tabs>
          <w:tab w:val="left" w:pos="2806"/>
        </w:tabs>
        <w:ind w:left="161"/>
      </w:pPr>
      <w:r>
        <w:rPr>
          <w:spacing w:val="-4"/>
        </w:rPr>
        <w:t>Waitress:</w:t>
      </w:r>
      <w:r>
        <w:rPr>
          <w:spacing w:val="1"/>
        </w:rPr>
        <w:t xml:space="preserve"> </w:t>
      </w:r>
      <w:r>
        <w:t>5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.Enjoy your meal!</w:t>
      </w: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spacing w:before="218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十一、阅读理解（</w:t>
      </w:r>
      <w:r>
        <w:t xml:space="preserve">10 </w:t>
      </w:r>
      <w:r>
        <w:rPr>
          <w:rFonts w:hint="eastAsia" w:ascii="黑体" w:eastAsia="黑体"/>
        </w:rPr>
        <w:t>分）</w:t>
      </w:r>
    </w:p>
    <w:p>
      <w:pPr>
        <w:pStyle w:val="2"/>
        <w:spacing w:before="1"/>
        <w:rPr>
          <w:rFonts w:ascii="黑体"/>
          <w:sz w:val="22"/>
        </w:rPr>
      </w:pPr>
    </w:p>
    <w:p>
      <w:pPr>
        <w:pStyle w:val="2"/>
        <w:spacing w:before="1"/>
        <w:ind w:left="3131" w:right="3227"/>
        <w:jc w:val="center"/>
      </w:pPr>
      <w:r>
        <w:t>Part A</w:t>
      </w:r>
    </w:p>
    <w:p>
      <w:pPr>
        <w:pStyle w:val="2"/>
        <w:spacing w:before="2"/>
        <w:rPr>
          <w:sz w:val="26"/>
        </w:rPr>
      </w:pPr>
    </w:p>
    <w:p>
      <w:pPr>
        <w:pStyle w:val="2"/>
        <w:spacing w:before="1" w:line="465" w:lineRule="auto"/>
        <w:ind w:left="161" w:right="236" w:firstLine="559"/>
        <w:jc w:val="both"/>
      </w:pPr>
      <w:r>
        <w:rPr>
          <w:spacing w:val="-5"/>
        </w:rPr>
        <w:t xml:space="preserve">Today </w:t>
      </w:r>
      <w:r>
        <w:t xml:space="preserve">is my brother’s </w:t>
      </w:r>
      <w:r>
        <w:rPr>
          <w:spacing w:val="-3"/>
        </w:rPr>
        <w:t xml:space="preserve">birthday. </w:t>
      </w:r>
      <w:r>
        <w:rPr>
          <w:spacing w:val="-11"/>
        </w:rPr>
        <w:t xml:space="preserve">We </w:t>
      </w:r>
      <w:r>
        <w:t xml:space="preserve">are going to have a birthday party for him. Now I am in a supermarket with my mum. </w:t>
      </w:r>
      <w:r>
        <w:rPr>
          <w:spacing w:val="-11"/>
        </w:rPr>
        <w:t xml:space="preserve">We </w:t>
      </w:r>
      <w:r>
        <w:t xml:space="preserve">buy apples ,  oranges , sweets and some balloons. My mum also buys him a beautiful present. </w:t>
      </w:r>
      <w:r>
        <w:rPr>
          <w:spacing w:val="-11"/>
        </w:rPr>
        <w:t xml:space="preserve">We </w:t>
      </w:r>
      <w:r>
        <w:t>buy too many things and we can’t carry everything. Later, my brother comes and helps us</w:t>
      </w:r>
      <w:r>
        <w:rPr>
          <w:spacing w:val="-6"/>
        </w:rPr>
        <w:t xml:space="preserve"> </w:t>
      </w:r>
      <w:r>
        <w:t>.</w:t>
      </w:r>
    </w:p>
    <w:p>
      <w:pPr>
        <w:pStyle w:val="6"/>
        <w:numPr>
          <w:ilvl w:val="0"/>
          <w:numId w:val="4"/>
        </w:numPr>
        <w:tabs>
          <w:tab w:val="left" w:pos="440"/>
        </w:tabs>
        <w:spacing w:before="0" w:after="0" w:line="319" w:lineRule="exact"/>
        <w:ind w:left="440" w:right="0" w:hanging="279"/>
        <w:jc w:val="both"/>
        <w:rPr>
          <w:sz w:val="28"/>
        </w:rPr>
      </w:pPr>
      <w:r>
        <w:rPr>
          <w:sz w:val="28"/>
        </w:rPr>
        <w:t xml:space="preserve">( </w:t>
      </w:r>
      <w:r>
        <w:rPr>
          <w:spacing w:val="-4"/>
          <w:sz w:val="28"/>
        </w:rPr>
        <w:t xml:space="preserve">)Today </w:t>
      </w:r>
      <w:r>
        <w:rPr>
          <w:sz w:val="28"/>
        </w:rPr>
        <w:t>isn’t my birthday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</w:p>
    <w:p>
      <w:pPr>
        <w:pStyle w:val="2"/>
        <w:spacing w:before="3"/>
        <w:rPr>
          <w:sz w:val="26"/>
        </w:rPr>
      </w:pPr>
    </w:p>
    <w:p>
      <w:pPr>
        <w:pStyle w:val="6"/>
        <w:numPr>
          <w:ilvl w:val="0"/>
          <w:numId w:val="4"/>
        </w:numPr>
        <w:tabs>
          <w:tab w:val="left" w:pos="440"/>
          <w:tab w:val="left" w:pos="1234"/>
        </w:tabs>
        <w:spacing w:before="0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pacing w:val="-7"/>
          <w:sz w:val="28"/>
        </w:rPr>
        <w:t xml:space="preserve">)We </w:t>
      </w:r>
      <w:r>
        <w:rPr>
          <w:sz w:val="28"/>
        </w:rPr>
        <w:t>are going to have a party for my birthday</w:t>
      </w:r>
      <w:r>
        <w:rPr>
          <w:spacing w:val="-14"/>
          <w:sz w:val="28"/>
        </w:rPr>
        <w:t xml:space="preserve"> </w:t>
      </w:r>
      <w:r>
        <w:rPr>
          <w:sz w:val="28"/>
        </w:rPr>
        <w:t>.</w:t>
      </w:r>
    </w:p>
    <w:p>
      <w:pPr>
        <w:pStyle w:val="2"/>
        <w:spacing w:before="3"/>
        <w:rPr>
          <w:sz w:val="26"/>
        </w:rPr>
      </w:pPr>
    </w:p>
    <w:p>
      <w:pPr>
        <w:pStyle w:val="6"/>
        <w:numPr>
          <w:ilvl w:val="0"/>
          <w:numId w:val="4"/>
        </w:numPr>
        <w:tabs>
          <w:tab w:val="left" w:pos="440"/>
          <w:tab w:val="left" w:pos="1234"/>
        </w:tabs>
        <w:spacing w:before="0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>)I buy him a beautiful</w:t>
      </w:r>
      <w:r>
        <w:rPr>
          <w:spacing w:val="-10"/>
          <w:sz w:val="28"/>
        </w:rPr>
        <w:t xml:space="preserve"> </w:t>
      </w:r>
      <w:r>
        <w:rPr>
          <w:sz w:val="28"/>
        </w:rPr>
        <w:t>present.</w:t>
      </w:r>
    </w:p>
    <w:p>
      <w:pPr>
        <w:pStyle w:val="2"/>
        <w:spacing w:before="3"/>
        <w:rPr>
          <w:sz w:val="26"/>
        </w:rPr>
      </w:pPr>
    </w:p>
    <w:p>
      <w:pPr>
        <w:pStyle w:val="6"/>
        <w:numPr>
          <w:ilvl w:val="0"/>
          <w:numId w:val="4"/>
        </w:numPr>
        <w:tabs>
          <w:tab w:val="left" w:pos="440"/>
          <w:tab w:val="left" w:pos="1234"/>
        </w:tabs>
        <w:spacing w:before="0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>)My mum buys him a cake</w:t>
      </w:r>
      <w:r>
        <w:rPr>
          <w:spacing w:val="-6"/>
          <w:sz w:val="28"/>
        </w:rPr>
        <w:t xml:space="preserve"> </w:t>
      </w:r>
      <w:r>
        <w:rPr>
          <w:sz w:val="28"/>
        </w:rPr>
        <w:t>.</w:t>
      </w:r>
    </w:p>
    <w:p>
      <w:pPr>
        <w:pStyle w:val="2"/>
        <w:spacing w:before="3"/>
        <w:rPr>
          <w:sz w:val="26"/>
        </w:rPr>
      </w:pPr>
    </w:p>
    <w:p>
      <w:pPr>
        <w:pStyle w:val="6"/>
        <w:numPr>
          <w:ilvl w:val="0"/>
          <w:numId w:val="4"/>
        </w:numPr>
        <w:tabs>
          <w:tab w:val="left" w:pos="440"/>
          <w:tab w:val="left" w:pos="1234"/>
        </w:tabs>
        <w:spacing w:before="0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pacing w:val="-7"/>
          <w:sz w:val="28"/>
        </w:rPr>
        <w:t xml:space="preserve">)We </w:t>
      </w:r>
      <w:r>
        <w:rPr>
          <w:sz w:val="28"/>
        </w:rPr>
        <w:t>can’t carry</w:t>
      </w:r>
      <w:r>
        <w:rPr>
          <w:spacing w:val="-2"/>
          <w:sz w:val="28"/>
        </w:rPr>
        <w:t xml:space="preserve"> </w:t>
      </w:r>
      <w:r>
        <w:rPr>
          <w:sz w:val="28"/>
        </w:rPr>
        <w:t>everything.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140" w:right="1440" w:bottom="1180" w:left="1540" w:header="892" w:footer="993" w:gutter="0"/>
          <w:cols w:space="720" w:num="1"/>
        </w:sectPr>
      </w:pPr>
    </w:p>
    <w:p>
      <w:pPr>
        <w:pStyle w:val="2"/>
        <w:spacing w:before="3"/>
        <w:rPr>
          <w:sz w:val="24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160020</wp:posOffset>
            </wp:positionH>
            <wp:positionV relativeFrom="page">
              <wp:posOffset>735965</wp:posOffset>
            </wp:positionV>
            <wp:extent cx="610870" cy="7527290"/>
            <wp:effectExtent l="0" t="0" r="0" b="0"/>
            <wp:wrapNone/>
            <wp:docPr id="2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906" cy="7527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0" w:lineRule="exact"/>
        <w:ind w:left="15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00040" cy="9525"/>
                <wp:effectExtent l="0" t="0" r="0" b="0"/>
                <wp:docPr id="26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9525"/>
                          <a:chOff x="0" y="0"/>
                          <a:chExt cx="8504" cy="15"/>
                        </a:xfrm>
                      </wpg:grpSpPr>
                      <wps:wsp>
                        <wps:cNvPr id="24" name="直线 28"/>
                        <wps:cNvSpPr/>
                        <wps:spPr>
                          <a:xfrm>
                            <a:off x="0" y="7"/>
                            <a:ext cx="8504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7" o:spid="_x0000_s1026" o:spt="203" style="height:0.75pt;width:425.2pt;" coordsize="8504,15" o:gfxdata="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vN0PtQAAAADAQAADwAAAAAAAAAB&#10;ACAAAAAiAAAAZHJzL2Rvd25yZXYueG1sUEsBAhQAFAAAAAgAh07iQPGFHkBNAgAAAgUAAA4AAAAA&#10;AAAAAQAgAAAAIwEAAGRycy9lMm9Eb2MueG1sUEsFBgAAAAAGAAYAWQEAAOIFAAAAAA==&#10;">
                <o:lock v:ext="edit" aspectratio="f"/>
                <v:line id="直线 28" o:spid="_x0000_s1026" o:spt="20" style="position:absolute;left:0;top:7;height:0;width:8504;" filled="f" stroked="t" coordsize="21600,21600" o:gfxdata="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iLCx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47"/>
        <w:ind w:left="3130" w:right="3227"/>
        <w:jc w:val="center"/>
      </w:pPr>
      <w:r>
        <w:t>Part B</w:t>
      </w:r>
    </w:p>
    <w:p>
      <w:pPr>
        <w:pStyle w:val="2"/>
        <w:spacing w:before="151" w:line="340" w:lineRule="auto"/>
        <w:ind w:left="161" w:right="237" w:firstLine="424"/>
        <w:jc w:val="both"/>
      </w:pPr>
      <w:r>
        <w:rPr>
          <w:sz w:val="24"/>
        </w:rPr>
        <w:t>A</w:t>
      </w:r>
      <w:r>
        <w:t xml:space="preserve">my and </w:t>
      </w:r>
      <w:r>
        <w:rPr>
          <w:spacing w:val="-6"/>
        </w:rPr>
        <w:t xml:space="preserve">Tom </w:t>
      </w:r>
      <w:r>
        <w:t xml:space="preserve">are going to have a busy day next </w:t>
      </w:r>
      <w:r>
        <w:rPr>
          <w:spacing w:val="-3"/>
        </w:rPr>
        <w:t xml:space="preserve">Sunday. </w:t>
      </w:r>
      <w:r>
        <w:t xml:space="preserve">In the </w:t>
      </w:r>
      <w:r>
        <w:rPr>
          <w:spacing w:val="-13"/>
        </w:rPr>
        <w:t>morning</w:t>
      </w:r>
      <w:r>
        <w:rPr>
          <w:rFonts w:hint="eastAsia" w:ascii="宋体" w:eastAsia="宋体"/>
          <w:spacing w:val="-13"/>
        </w:rPr>
        <w:t>，</w:t>
      </w:r>
      <w:r>
        <w:rPr>
          <w:spacing w:val="-13"/>
        </w:rPr>
        <w:t xml:space="preserve">Tom </w:t>
      </w:r>
      <w:r>
        <w:t xml:space="preserve">is going to visit his aunt and Amy is going to buy a cat in the pet shop. </w:t>
      </w:r>
      <w:r>
        <w:rPr>
          <w:spacing w:val="-6"/>
        </w:rPr>
        <w:t xml:space="preserve">Tom </w:t>
      </w:r>
      <w:r>
        <w:t xml:space="preserve">is going to have lunch with his aunt. After </w:t>
      </w:r>
      <w:r>
        <w:rPr>
          <w:spacing w:val="3"/>
        </w:rPr>
        <w:t>lunch</w:t>
      </w:r>
      <w:r>
        <w:rPr>
          <w:rFonts w:hint="eastAsia" w:ascii="宋体" w:eastAsia="宋体"/>
          <w:spacing w:val="3"/>
        </w:rPr>
        <w:t xml:space="preserve">， </w:t>
      </w:r>
      <w:r>
        <w:t>Amy is going to borrow some magazines</w:t>
      </w:r>
      <w:r>
        <w:rPr>
          <w:spacing w:val="3"/>
        </w:rPr>
        <w:t xml:space="preserve"> (</w:t>
      </w:r>
      <w:r>
        <w:rPr>
          <w:rFonts w:hint="eastAsia" w:ascii="宋体" w:eastAsia="宋体"/>
          <w:spacing w:val="4"/>
        </w:rPr>
        <w:t>杂志</w:t>
      </w:r>
      <w:r>
        <w:rPr>
          <w:spacing w:val="3"/>
        </w:rPr>
        <w:t xml:space="preserve">) </w:t>
      </w:r>
      <w:r>
        <w:t xml:space="preserve">and storybooks in the </w:t>
      </w:r>
      <w:r>
        <w:rPr>
          <w:spacing w:val="-3"/>
        </w:rPr>
        <w:t>library</w:t>
      </w:r>
      <w:r>
        <w:rPr>
          <w:spacing w:val="-4"/>
        </w:rPr>
        <w:t xml:space="preserve">. </w:t>
      </w:r>
      <w:r>
        <w:rPr>
          <w:spacing w:val="-6"/>
        </w:rPr>
        <w:t xml:space="preserve">Tom </w:t>
      </w:r>
      <w:r>
        <w:t>is going to buy a dictionary and a new CD in the bookstore. Finally</w:t>
      </w:r>
      <w:r>
        <w:rPr>
          <w:rFonts w:hint="eastAsia" w:ascii="宋体" w:eastAsia="宋体"/>
        </w:rPr>
        <w:t>，</w:t>
      </w:r>
      <w:r>
        <w:t xml:space="preserve">Amy and </w:t>
      </w:r>
      <w:r>
        <w:rPr>
          <w:spacing w:val="-6"/>
        </w:rPr>
        <w:t xml:space="preserve">Tom </w:t>
      </w:r>
      <w:r>
        <w:t>are going</w:t>
      </w:r>
      <w:r>
        <w:rPr>
          <w:spacing w:val="3"/>
        </w:rPr>
        <w:t xml:space="preserve">  </w:t>
      </w:r>
      <w:r>
        <w:t>to</w:t>
      </w:r>
      <w:r>
        <w:rPr>
          <w:spacing w:val="4"/>
        </w:rPr>
        <w:t xml:space="preserve">  </w:t>
      </w:r>
      <w:r>
        <w:t>buy</w:t>
      </w:r>
      <w:r>
        <w:rPr>
          <w:spacing w:val="3"/>
        </w:rPr>
        <w:t xml:space="preserve">  </w:t>
      </w:r>
      <w:r>
        <w:t>some</w:t>
      </w:r>
      <w:r>
        <w:rPr>
          <w:spacing w:val="4"/>
        </w:rPr>
        <w:t xml:space="preserve">  </w:t>
      </w:r>
      <w:r>
        <w:t>apples</w:t>
      </w:r>
      <w:r>
        <w:rPr>
          <w:spacing w:val="3"/>
        </w:rPr>
        <w:t xml:space="preserve">  </w:t>
      </w:r>
      <w:r>
        <w:t>and</w:t>
      </w:r>
      <w:r>
        <w:rPr>
          <w:spacing w:val="4"/>
        </w:rPr>
        <w:t xml:space="preserve">  </w:t>
      </w:r>
      <w:r>
        <w:t>go</w:t>
      </w:r>
      <w:r>
        <w:rPr>
          <w:spacing w:val="3"/>
        </w:rPr>
        <w:t xml:space="preserve">  </w:t>
      </w:r>
      <w:r>
        <w:t>home</w:t>
      </w:r>
      <w:r>
        <w:rPr>
          <w:spacing w:val="4"/>
        </w:rPr>
        <w:t xml:space="preserve">  </w:t>
      </w:r>
      <w:r>
        <w:t>by</w:t>
      </w:r>
      <w:r>
        <w:rPr>
          <w:spacing w:val="3"/>
        </w:rPr>
        <w:t xml:space="preserve">  </w:t>
      </w:r>
      <w:r>
        <w:t>subway</w:t>
      </w:r>
      <w:r>
        <w:rPr>
          <w:spacing w:val="4"/>
        </w:rPr>
        <w:t xml:space="preserve">( </w:t>
      </w:r>
      <w:r>
        <w:rPr>
          <w:rFonts w:hint="eastAsia" w:ascii="宋体" w:eastAsia="宋体"/>
        </w:rPr>
        <w:t>地</w:t>
      </w:r>
      <w:r>
        <w:rPr>
          <w:rFonts w:hint="eastAsia" w:ascii="宋体" w:eastAsia="宋体"/>
          <w:spacing w:val="-3"/>
        </w:rPr>
        <w:t>铁</w:t>
      </w:r>
      <w:r>
        <w:t>)together.</w:t>
      </w:r>
    </w:p>
    <w:p>
      <w:pPr>
        <w:pStyle w:val="6"/>
        <w:numPr>
          <w:ilvl w:val="0"/>
          <w:numId w:val="4"/>
        </w:numPr>
        <w:tabs>
          <w:tab w:val="left" w:pos="512"/>
          <w:tab w:val="left" w:pos="1164"/>
        </w:tabs>
        <w:spacing w:before="0" w:after="0" w:line="310" w:lineRule="exact"/>
        <w:ind w:left="512" w:right="0" w:hanging="351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 xml:space="preserve">) </w:t>
      </w:r>
      <w:r>
        <w:rPr>
          <w:spacing w:val="-6"/>
          <w:sz w:val="28"/>
        </w:rPr>
        <w:t xml:space="preserve">Tom </w:t>
      </w:r>
      <w:r>
        <w:rPr>
          <w:sz w:val="28"/>
        </w:rPr>
        <w:t>is going to the country with his aunt next</w:t>
      </w:r>
      <w:r>
        <w:rPr>
          <w:spacing w:val="-19"/>
          <w:sz w:val="28"/>
        </w:rPr>
        <w:t xml:space="preserve"> </w:t>
      </w:r>
      <w:r>
        <w:rPr>
          <w:spacing w:val="-3"/>
          <w:sz w:val="28"/>
        </w:rPr>
        <w:t>Sunday.</w:t>
      </w:r>
    </w:p>
    <w:p>
      <w:pPr>
        <w:pStyle w:val="6"/>
        <w:numPr>
          <w:ilvl w:val="0"/>
          <w:numId w:val="4"/>
        </w:numPr>
        <w:tabs>
          <w:tab w:val="left" w:pos="440"/>
          <w:tab w:val="left" w:pos="1092"/>
        </w:tabs>
        <w:spacing w:before="127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>) Amy is going to the pet shop next</w:t>
      </w:r>
      <w:r>
        <w:rPr>
          <w:spacing w:val="-27"/>
          <w:sz w:val="28"/>
        </w:rPr>
        <w:t xml:space="preserve"> </w:t>
      </w:r>
      <w:r>
        <w:rPr>
          <w:spacing w:val="-3"/>
          <w:sz w:val="28"/>
        </w:rPr>
        <w:t>Sunday.</w:t>
      </w:r>
    </w:p>
    <w:p>
      <w:pPr>
        <w:pStyle w:val="6"/>
        <w:numPr>
          <w:ilvl w:val="0"/>
          <w:numId w:val="4"/>
        </w:numPr>
        <w:tabs>
          <w:tab w:val="left" w:pos="440"/>
          <w:tab w:val="left" w:pos="1092"/>
        </w:tabs>
        <w:spacing w:before="129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 xml:space="preserve">) </w:t>
      </w:r>
      <w:r>
        <w:rPr>
          <w:spacing w:val="-6"/>
          <w:sz w:val="28"/>
        </w:rPr>
        <w:t xml:space="preserve">Tom </w:t>
      </w:r>
      <w:r>
        <w:rPr>
          <w:sz w:val="28"/>
        </w:rPr>
        <w:t>is going to have lunch with</w:t>
      </w:r>
      <w:r>
        <w:rPr>
          <w:spacing w:val="-28"/>
          <w:sz w:val="28"/>
        </w:rPr>
        <w:t xml:space="preserve"> </w:t>
      </w:r>
      <w:r>
        <w:rPr>
          <w:spacing w:val="-5"/>
          <w:sz w:val="28"/>
        </w:rPr>
        <w:t>Amy.</w:t>
      </w:r>
    </w:p>
    <w:p>
      <w:pPr>
        <w:pStyle w:val="6"/>
        <w:numPr>
          <w:ilvl w:val="0"/>
          <w:numId w:val="4"/>
        </w:numPr>
        <w:tabs>
          <w:tab w:val="left" w:pos="440"/>
          <w:tab w:val="left" w:pos="1092"/>
        </w:tabs>
        <w:spacing w:before="129" w:after="0" w:line="240" w:lineRule="auto"/>
        <w:ind w:left="440" w:right="0" w:hanging="279"/>
        <w:jc w:val="left"/>
        <w:rPr>
          <w:sz w:val="28"/>
        </w:rPr>
      </w:pPr>
      <w:r>
        <w:rPr>
          <w:sz w:val="28"/>
        </w:rPr>
        <w:t>(</w:t>
      </w:r>
      <w:r>
        <w:rPr>
          <w:sz w:val="28"/>
        </w:rPr>
        <w:tab/>
      </w:r>
      <w:r>
        <w:rPr>
          <w:sz w:val="28"/>
        </w:rPr>
        <w:t>) Amy is going to read books in the</w:t>
      </w:r>
      <w:r>
        <w:rPr>
          <w:spacing w:val="-26"/>
          <w:sz w:val="28"/>
        </w:rPr>
        <w:t xml:space="preserve"> </w:t>
      </w:r>
      <w:r>
        <w:rPr>
          <w:spacing w:val="-3"/>
          <w:sz w:val="28"/>
        </w:rPr>
        <w:t>library.</w:t>
      </w:r>
    </w:p>
    <w:p>
      <w:pPr>
        <w:pStyle w:val="2"/>
        <w:tabs>
          <w:tab w:val="left" w:pos="1164"/>
        </w:tabs>
        <w:spacing w:before="130"/>
        <w:ind w:left="161"/>
      </w:pPr>
      <w:r>
        <w:t>10.(</w:t>
      </w:r>
      <w:r>
        <w:tab/>
      </w:r>
      <w:r>
        <w:t xml:space="preserve">) Amy and </w:t>
      </w:r>
      <w:r>
        <w:rPr>
          <w:spacing w:val="-6"/>
        </w:rPr>
        <w:t xml:space="preserve">Tom </w:t>
      </w:r>
      <w:r>
        <w:t>are going to go home by subway</w:t>
      </w:r>
      <w:r>
        <w:rPr>
          <w:spacing w:val="-25"/>
        </w:rPr>
        <w:t xml:space="preserve"> </w:t>
      </w:r>
      <w:r>
        <w:rPr>
          <w:spacing w:val="-3"/>
        </w:rPr>
        <w:t>together.</w:t>
      </w: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spacing w:before="196"/>
        <w:ind w:left="161"/>
        <w:rPr>
          <w:rFonts w:hint="eastAsia" w:ascii="黑体" w:eastAsia="黑体"/>
        </w:rPr>
      </w:pPr>
      <w:r>
        <w:rPr>
          <w:rFonts w:hint="eastAsia" w:ascii="黑体" w:eastAsia="黑体"/>
        </w:rPr>
        <w:t>十、书面表达（</w:t>
      </w:r>
      <w:r>
        <w:t xml:space="preserve">10 </w:t>
      </w:r>
      <w:r>
        <w:rPr>
          <w:rFonts w:hint="eastAsia" w:ascii="黑体" w:eastAsia="黑体"/>
        </w:rPr>
        <w:t>分）</w:t>
      </w:r>
    </w:p>
    <w:p>
      <w:pPr>
        <w:spacing w:before="134" w:after="13" w:line="338" w:lineRule="auto"/>
        <w:ind w:left="161" w:right="256" w:firstLine="424"/>
        <w:jc w:val="both"/>
        <w:rPr>
          <w:rFonts w:hint="eastAsia" w:ascii="宋体" w:eastAsia="宋体"/>
          <w:sz w:val="24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887730</wp:posOffset>
                </wp:positionV>
                <wp:extent cx="2057400" cy="1641475"/>
                <wp:effectExtent l="0" t="0" r="0" b="0"/>
                <wp:wrapNone/>
                <wp:docPr id="2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4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66" w:lineRule="exact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</w:t>
                            </w:r>
                          </w:p>
                          <w:p>
                            <w:pPr>
                              <w:pStyle w:val="2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spacing w:before="198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</w:t>
                            </w:r>
                          </w:p>
                          <w:p>
                            <w:pPr>
                              <w:pStyle w:val="2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spacing w:before="197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</w:t>
                            </w:r>
                          </w:p>
                          <w:p>
                            <w:pPr>
                              <w:pStyle w:val="2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spacing w:before="198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85.05pt;margin-top:69.9pt;height:129.25pt;width:162pt;mso-position-horizontal-relative:page;z-index:-251653120;mso-width-relative:page;mso-height-relative:page;" filled="f" stroked="f" coordsize="21600,21600" o:gfxdata="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Ik60b1gAAAAsBAAAPAAAAAAAAAAEAIAAAACIAAABkcnMvZG93bnJldi54bWxQSwEC&#10;FAAUAAAACACHTuJAFr5u8r0BAAB0AwAADgAAAAAAAAABACAAAAAl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66" w:lineRule="exact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</w:t>
                      </w:r>
                    </w:p>
                    <w:p>
                      <w:pPr>
                        <w:pStyle w:val="2"/>
                        <w:rPr>
                          <w:sz w:val="26"/>
                        </w:rPr>
                      </w:pPr>
                    </w:p>
                    <w:p>
                      <w:pPr>
                        <w:spacing w:before="198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</w:t>
                      </w:r>
                    </w:p>
                    <w:p>
                      <w:pPr>
                        <w:pStyle w:val="2"/>
                        <w:rPr>
                          <w:sz w:val="26"/>
                        </w:rPr>
                      </w:pPr>
                    </w:p>
                    <w:p>
                      <w:pPr>
                        <w:spacing w:before="197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</w:t>
                      </w:r>
                    </w:p>
                    <w:p>
                      <w:pPr>
                        <w:pStyle w:val="2"/>
                        <w:rPr>
                          <w:sz w:val="26"/>
                        </w:rPr>
                      </w:pPr>
                    </w:p>
                    <w:p>
                      <w:pPr>
                        <w:spacing w:before="198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eastAsia="宋体"/>
          <w:spacing w:val="-10"/>
          <w:sz w:val="24"/>
        </w:rPr>
        <w:t xml:space="preserve">假如你是 </w:t>
      </w:r>
      <w:r>
        <w:rPr>
          <w:sz w:val="24"/>
        </w:rPr>
        <w:t>Linda</w:t>
      </w:r>
      <w:r>
        <w:rPr>
          <w:rFonts w:hint="eastAsia" w:ascii="宋体" w:eastAsia="宋体"/>
          <w:spacing w:val="-1"/>
          <w:sz w:val="24"/>
        </w:rPr>
        <w:t>，今天是周日，天气很晴朗，你和家人正在公园玩耍。请你介</w:t>
      </w:r>
      <w:r>
        <w:rPr>
          <w:rFonts w:hint="eastAsia" w:ascii="宋体" w:eastAsia="宋体"/>
          <w:spacing w:val="-3"/>
          <w:sz w:val="24"/>
        </w:rPr>
        <w:t xml:space="preserve">绍一下公园里的情景！题目自拟，要求使用现在进行时。不少于 </w:t>
      </w:r>
      <w:r>
        <w:rPr>
          <w:sz w:val="24"/>
        </w:rPr>
        <w:t xml:space="preserve">8 </w:t>
      </w:r>
      <w:r>
        <w:rPr>
          <w:rFonts w:hint="eastAsia" w:ascii="宋体" w:eastAsia="宋体"/>
          <w:sz w:val="24"/>
        </w:rPr>
        <w:t>句话。</w:t>
      </w:r>
    </w:p>
    <w:p>
      <w:pPr>
        <w:pStyle w:val="2"/>
        <w:ind w:left="116"/>
        <w:rPr>
          <w:rFonts w:ascii="宋体"/>
          <w:sz w:val="20"/>
        </w:rPr>
      </w:pPr>
      <w:r>
        <w:rPr>
          <w:rFonts w:ascii="宋体"/>
          <w:sz w:val="20"/>
        </w:rPr>
        <mc:AlternateContent>
          <mc:Choice Requires="wpg">
            <w:drawing>
              <wp:inline distT="0" distB="0" distL="114300" distR="114300">
                <wp:extent cx="5287010" cy="2108200"/>
                <wp:effectExtent l="0" t="0" r="8890" b="6350"/>
                <wp:docPr id="32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7010" cy="2108200"/>
                          <a:chOff x="0" y="0"/>
                          <a:chExt cx="8326" cy="3320"/>
                        </a:xfrm>
                      </wpg:grpSpPr>
                      <wps:wsp>
                        <wps:cNvPr id="27" name="直线 31"/>
                        <wps:cNvSpPr/>
                        <wps:spPr>
                          <a:xfrm>
                            <a:off x="3286" y="646"/>
                            <a:ext cx="504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32"/>
                        <wps:cNvSpPr/>
                        <wps:spPr>
                          <a:xfrm>
                            <a:off x="3286" y="1418"/>
                            <a:ext cx="504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33"/>
                        <wps:cNvSpPr/>
                        <wps:spPr>
                          <a:xfrm>
                            <a:off x="3286" y="2191"/>
                            <a:ext cx="504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34"/>
                        <wps:cNvSpPr/>
                        <wps:spPr>
                          <a:xfrm>
                            <a:off x="3286" y="2964"/>
                            <a:ext cx="504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1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0" cy="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组合 30" o:spid="_x0000_s1026" o:spt="203" style="height:166pt;width:416.3pt;" coordsize="8326,3320" o:gfxdata="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">
                <o:lock v:ext="edit" aspectratio="f"/>
                <v:line id="直线 31" o:spid="_x0000_s1026" o:spt="20" style="position:absolute;left:3286;top:646;height:0;width:5040;" filled="f" stroked="t" coordsize="21600,21600" o:gfxdata="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3f3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32" o:spid="_x0000_s1026" o:spt="20" style="position:absolute;left:3286;top:1418;height:0;width:5040;" filled="f" stroked="t" coordsize="21600,21600" o:gfxdata="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okus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33" o:spid="_x0000_s1026" o:spt="20" style="position:absolute;left:3286;top:2191;height:0;width:5040;" filled="f" stroked="t" coordsize="21600,21600" o:gfxdata="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7u43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34" o:spid="_x0000_s1026" o:spt="20" style="position:absolute;left:3286;top:2964;height:0;width:5040;" filled="f" stroked="t" coordsize="21600,21600" o:gfxdata="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DdF3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图片 35" o:spid="_x0000_s1026" o:spt="75" alt="" type="#_x0000_t75" style="position:absolute;left:0;top:0;height:3320;width:3320;" filled="f" o:preferrelative="t" stroked="f" coordsize="21600,21600" o:gfxdata="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kBo8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4"/>
        <w:rPr>
          <w:rFonts w:ascii="宋体"/>
          <w:sz w:val="26"/>
        </w:rPr>
      </w:pP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241935</wp:posOffset>
                </wp:positionV>
                <wp:extent cx="5257800" cy="1270"/>
                <wp:effectExtent l="0" t="0" r="0" b="0"/>
                <wp:wrapTopAndBottom/>
                <wp:docPr id="48" name="任意多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6" o:spid="_x0000_s1026" o:spt="100" style="position:absolute;left:0pt;margin-left:85.05pt;margin-top:19.05pt;height:0.1pt;width:414pt;mso-position-horizontal-relative:page;mso-wrap-distance-bottom:0pt;mso-wrap-distance-top:0pt;z-index:-251638784;mso-width-relative:page;mso-height-relative:page;" filled="f" stroked="t" coordsize="8280,1" o:gfxdata="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qy0QH1wAAAAkBAAAPAAAAAAAAAAEAIAAAACIAAABkcnMvZG93bnJldi54bWxQ&#10;SwECFAAUAAAACACHTuJAqdDApzECAACHBAAADgAAAAAAAAABACAAAAAmAQAAZHJzL2Uyb0RvYy54&#10;bWxQSwUGAAAAAAYABgBZAQAAyQUAAAAA&#10;" path="m0,0l8280,0e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spacing w:before="2"/>
        <w:rPr>
          <w:rFonts w:ascii="宋体"/>
          <w:sz w:val="14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143510</wp:posOffset>
                </wp:positionV>
                <wp:extent cx="5257800" cy="1270"/>
                <wp:effectExtent l="0" t="0" r="0" b="0"/>
                <wp:wrapTopAndBottom/>
                <wp:docPr id="49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7" o:spid="_x0000_s1026" o:spt="100" style="position:absolute;left:0pt;margin-left:85.05pt;margin-top:11.3pt;height:0.1pt;width:414pt;mso-position-horizontal-relative:page;mso-wrap-distance-bottom:0pt;mso-wrap-distance-top:0pt;z-index:-251637760;mso-width-relative:page;mso-height-relative:page;" filled="f" stroked="t" coordsize="8280,1" o:gfxdata="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woc7LYAAAACQEAAA8AAAAAAAAAAQAgAAAAIgAAAGRycy9kb3ducmV2Lnht&#10;bFBLAQIUABQAAAAIAIdO4kBPJUe1MgIAAIcEAAAOAAAAAAAAAAEAIAAAACcBAABkcnMvZTJvRG9j&#10;LnhtbFBLBQYAAAAABgAGAFkBAADLBQAAAAA=&#10;" path="m0,0l8280,0e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spacing w:before="2"/>
        <w:rPr>
          <w:rFonts w:ascii="宋体"/>
          <w:sz w:val="14"/>
        </w:rPr>
      </w:pP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143510</wp:posOffset>
                </wp:positionV>
                <wp:extent cx="5257800" cy="1270"/>
                <wp:effectExtent l="0" t="0" r="0" b="0"/>
                <wp:wrapTopAndBottom/>
                <wp:docPr id="50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8" o:spid="_x0000_s1026" o:spt="100" style="position:absolute;left:0pt;margin-left:85.05pt;margin-top:11.3pt;height:0.1pt;width:414pt;mso-position-horizontal-relative:page;mso-wrap-distance-bottom:0pt;mso-wrap-distance-top:0pt;z-index:-251636736;mso-width-relative:page;mso-height-relative:page;" filled="f" stroked="t" coordsize="8280,1" o:gfxdata="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ChzstgAAAAJAQAADwAAAAAAAAABACAAAAAiAAAAZHJzL2Rvd25yZXYueG1s&#10;UEsBAhQAFAAAAAgAh07iQNiIO1YxAgAAhwQAAA4AAAAAAAAAAQAgAAAAJwEAAGRycy9lMm9Eb2Mu&#10;eG1sUEsFBgAAAAAGAAYAWQEAAMoFAAAAAA==&#10;" path="m0,0l8280,0e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sectPr>
      <w:pgSz w:w="11910" w:h="16840"/>
      <w:pgMar w:top="1140" w:right="1440" w:bottom="1180" w:left="1540" w:header="892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9921240</wp:posOffset>
              </wp:positionV>
              <wp:extent cx="133350" cy="152400"/>
              <wp:effectExtent l="0" t="0" r="0" b="0"/>
              <wp:wrapNone/>
              <wp:docPr id="5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92.4pt;margin-top:781.2pt;height:12pt;width:10.5pt;mso-position-horizontal-relative:page;mso-position-vertical-relative:page;z-index:-251656192;mso-width-relative:page;mso-height-relative:page;" filled="f" stroked="f" coordsize="21600,21600" o:gfxdata="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pGQZPaAAAADQEAAA8AAAAAAAAAAQAgAAAAIgAAAGRycy9kb3ducmV2LnhtbFBL&#10;AQIUABQAAAAIAIdO4kDNO6nj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440" w:hanging="27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 w:tentative="0">
      <w:start w:val="0"/>
      <w:numFmt w:val="bullet"/>
      <w:lvlText w:val="•"/>
      <w:lvlJc w:val="left"/>
      <w:pPr>
        <w:ind w:left="1288" w:hanging="27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37" w:hanging="27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5" w:hanging="27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34" w:hanging="27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83" w:hanging="27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31" w:hanging="27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80" w:hanging="27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28" w:hanging="279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72" w:hanging="211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234" w:hanging="21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89" w:hanging="21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3" w:hanging="21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98" w:hanging="21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53" w:hanging="21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07" w:hanging="21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2" w:hanging="21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16" w:hanging="211"/>
      </w:pPr>
      <w:rPr>
        <w:rFonts w:hint="default"/>
      </w:rPr>
    </w:lvl>
  </w:abstractNum>
  <w:abstractNum w:abstractNumId="2">
    <w:nsid w:val="0053208E"/>
    <w:multiLevelType w:val="multilevel"/>
    <w:tmpl w:val="0053208E"/>
    <w:lvl w:ilvl="0" w:tentative="0">
      <w:start w:val="7"/>
      <w:numFmt w:val="decimal"/>
      <w:lvlText w:val="%1."/>
      <w:lvlJc w:val="left"/>
      <w:pPr>
        <w:ind w:left="512" w:hanging="35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 w:tentative="0">
      <w:start w:val="0"/>
      <w:numFmt w:val="bullet"/>
      <w:lvlText w:val="•"/>
      <w:lvlJc w:val="left"/>
      <w:pPr>
        <w:ind w:left="1900" w:hanging="35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80" w:hanging="3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1" w:hanging="3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2" w:hanging="3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22" w:hanging="3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03" w:hanging="3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84" w:hanging="3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64" w:hanging="351"/>
      </w:pPr>
      <w:rPr>
        <w:rFonts w:hint="default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440" w:hanging="27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 w:tentative="0">
      <w:start w:val="0"/>
      <w:numFmt w:val="bullet"/>
      <w:lvlText w:val="•"/>
      <w:lvlJc w:val="left"/>
      <w:pPr>
        <w:ind w:left="1288" w:hanging="27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37" w:hanging="27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5" w:hanging="27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34" w:hanging="27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83" w:hanging="27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31" w:hanging="27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80" w:hanging="27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28" w:hanging="27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61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440" w:hanging="279"/>
    </w:pPr>
    <w:rPr>
      <w:rFonts w:ascii="Times New Roman" w:hAnsi="Times New Roman" w:eastAsia="Times New Roman" w:cs="Times New Roman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2023-01-09T02:03:00Z</dcterms:created>
  <dc:creator>微软用户</dc:creator>
  <cp:lastModifiedBy>tw</cp:lastModifiedBy>
  <dcterms:modified xsi:type="dcterms:W3CDTF">2023-01-09T02:04:24Z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2023-01-09T00:00:00Z</vt:filetime>
  </property>
  <property fmtid="{D5CDD505-2E9C-101B-9397-08002B2CF9AE}" pid="5" name="KSOProductBuildVer">
    <vt:lpwstr>2052-11.8.2.11542</vt:lpwstr>
  </property>
  <property fmtid="{D5CDD505-2E9C-101B-9397-08002B2CF9AE}" pid="6" name="ICV">
    <vt:lpwstr>12191421CDFA4B48958A15161B8E3002</vt:lpwstr>
  </property>
</Properties>
</file>