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宋体" w:hAnsi="宋体" w:eastAsia="宋体"/>
          <w:b/>
          <w:sz w:val="44"/>
        </w:rPr>
        <w:t>外研版(三起)六年级上册期末测试英语试卷及答案</w:t>
      </w:r>
    </w:p>
    <w:p/>
    <w:p>
      <w:pPr>
        <w:jc w:val="center"/>
      </w:pPr>
      <w:r>
        <w:t>外研版（三起）六年级上册期末测试英语试卷</w:t>
      </w:r>
    </w:p>
    <w:p>
      <w:pPr>
        <w:jc w:val="right"/>
        <w:rPr>
          <w:rFonts w:hint="default" w:eastAsia="仿宋"/>
          <w:lang w:val="en-US" w:eastAsia="zh-CN"/>
        </w:rPr>
      </w:pPr>
      <w:r>
        <w:t>得分</w:t>
      </w:r>
      <w:r>
        <w:rPr>
          <w:rFonts w:hint="eastAsia"/>
          <w:lang w:val="en-US" w:eastAsia="zh-CN"/>
        </w:rPr>
        <w:t>:______</w:t>
      </w:r>
    </w:p>
    <w:p>
      <w:r>
        <w:t>一、选择题（题型注释）</w:t>
      </w:r>
    </w:p>
    <w:p>
      <w:r>
        <w:t>1.What is         hobby?.（）</w:t>
      </w:r>
    </w:p>
    <w:p>
      <w:r>
        <w:t>A.he</w:t>
      </w:r>
      <w:r>
        <w:rPr>
          <w:rFonts w:hint="eastAsia"/>
          <w:lang w:val="en-US" w:eastAsia="zh-CN"/>
        </w:rPr>
        <w:t xml:space="preserve"> </w:t>
      </w:r>
      <w:r>
        <w:t>B.you</w:t>
      </w:r>
      <w:r>
        <w:rPr>
          <w:rFonts w:hint="eastAsia"/>
          <w:lang w:val="en-US" w:eastAsia="zh-CN"/>
        </w:rPr>
        <w:t xml:space="preserve"> </w:t>
      </w:r>
      <w:r>
        <w:t>C.your</w:t>
      </w:r>
    </w:p>
    <w:p>
      <w:r>
        <w:t>2.This is my       season.（）</w:t>
      </w:r>
    </w:p>
    <w:p>
      <w:r>
        <w:t>A.favourite</w:t>
      </w:r>
      <w:r>
        <w:rPr>
          <w:rFonts w:hint="eastAsia"/>
          <w:lang w:val="en-US" w:eastAsia="zh-CN"/>
        </w:rPr>
        <w:t xml:space="preserve"> </w:t>
      </w:r>
      <w:r>
        <w:t>B.nice</w:t>
      </w:r>
      <w:r>
        <w:rPr>
          <w:rFonts w:hint="eastAsia"/>
          <w:lang w:val="en-US" w:eastAsia="zh-CN"/>
        </w:rPr>
        <w:t xml:space="preserve"> </w:t>
      </w:r>
      <w:r>
        <w:t>C.a</w:t>
      </w:r>
    </w:p>
    <w:p>
      <w:r>
        <w:t>3.Can you        in English?（）</w:t>
      </w:r>
    </w:p>
    <w:p>
      <w:r>
        <w:t>A.like</w:t>
      </w:r>
      <w:r>
        <w:rPr>
          <w:rFonts w:hint="eastAsia"/>
          <w:lang w:val="en-US" w:eastAsia="zh-CN"/>
        </w:rPr>
        <w:t xml:space="preserve"> </w:t>
      </w:r>
      <w:r>
        <w:t>B.write</w:t>
      </w:r>
      <w:r>
        <w:rPr>
          <w:rFonts w:hint="eastAsia"/>
          <w:lang w:val="en-US" w:eastAsia="zh-CN"/>
        </w:rPr>
        <w:t xml:space="preserve"> </w:t>
      </w:r>
      <w:r>
        <w:t>C.bye</w:t>
      </w:r>
    </w:p>
    <w:p>
      <w:r>
        <w:t>4.—Do you want to eat some moon cakes?（）</w:t>
      </w:r>
    </w:p>
    <w:p>
      <w:r>
        <w:t>—.</w:t>
      </w:r>
    </w:p>
    <w:p>
      <w:r>
        <w:t>A.no</w:t>
      </w:r>
      <w:r>
        <w:rPr>
          <w:rFonts w:hint="eastAsia"/>
          <w:lang w:val="en-US" w:eastAsia="zh-CN"/>
        </w:rPr>
        <w:t xml:space="preserve"> </w:t>
      </w:r>
      <w:r>
        <w:t>B.Yes</w:t>
      </w:r>
      <w:r>
        <w:rPr>
          <w:rFonts w:hint="eastAsia"/>
          <w:lang w:val="en-US" w:eastAsia="zh-CN"/>
        </w:rPr>
        <w:t xml:space="preserve"> </w:t>
      </w:r>
      <w:r>
        <w:t>C.yes</w:t>
      </w:r>
    </w:p>
    <w:p>
      <w:r>
        <w:t>5.We are all             at school bus.（）</w:t>
      </w:r>
    </w:p>
    <w:p>
      <w:r>
        <w:t>A.look</w:t>
      </w:r>
      <w:r>
        <w:rPr>
          <w:rFonts w:hint="eastAsia"/>
          <w:lang w:val="en-US" w:eastAsia="zh-CN"/>
        </w:rPr>
        <w:t xml:space="preserve"> </w:t>
      </w:r>
      <w:r>
        <w:t>B.looking</w:t>
      </w:r>
      <w:r>
        <w:rPr>
          <w:rFonts w:hint="eastAsia"/>
          <w:lang w:val="en-US" w:eastAsia="zh-CN"/>
        </w:rPr>
        <w:t xml:space="preserve"> </w:t>
      </w:r>
      <w:r>
        <w:t>C.saw</w:t>
      </w:r>
    </w:p>
    <w:p>
      <w:r>
        <w:t>6.I can        French.（）</w:t>
      </w:r>
    </w:p>
    <w:p>
      <w:r>
        <w:t>A.speak</w:t>
      </w:r>
      <w:r>
        <w:rPr>
          <w:rFonts w:hint="eastAsia"/>
          <w:lang w:val="en-US" w:eastAsia="zh-CN"/>
        </w:rPr>
        <w:t xml:space="preserve"> </w:t>
      </w:r>
      <w:r>
        <w:t>B.in</w:t>
      </w:r>
      <w:r>
        <w:rPr>
          <w:rFonts w:hint="eastAsia"/>
          <w:lang w:val="en-US" w:eastAsia="zh-CN"/>
        </w:rPr>
        <w:t xml:space="preserve"> </w:t>
      </w:r>
      <w:r>
        <w:t>C.from</w:t>
      </w:r>
    </w:p>
    <w:p>
      <w:r>
        <w:t>7.is my pen friend.（）</w:t>
      </w:r>
    </w:p>
    <w:p>
      <w:r>
        <w:t>A.Book</w:t>
      </w:r>
      <w:r>
        <w:rPr>
          <w:rFonts w:hint="eastAsia"/>
          <w:lang w:val="en-US" w:eastAsia="zh-CN"/>
        </w:rPr>
        <w:t xml:space="preserve"> </w:t>
      </w:r>
      <w:r>
        <w:t>B.mom</w:t>
      </w:r>
      <w:r>
        <w:rPr>
          <w:rFonts w:hint="eastAsia"/>
          <w:lang w:val="en-US" w:eastAsia="zh-CN"/>
        </w:rPr>
        <w:t xml:space="preserve"> </w:t>
      </w:r>
      <w:r>
        <w:t>C.Amy</w:t>
      </w:r>
    </w:p>
    <w:p>
      <w:r>
        <w:t>8.you got any toy cars?（）</w:t>
      </w:r>
    </w:p>
    <w:p>
      <w:r>
        <w:t>A.Have</w:t>
      </w:r>
      <w:r>
        <w:rPr>
          <w:rFonts w:hint="eastAsia"/>
          <w:lang w:val="en-US" w:eastAsia="zh-CN"/>
        </w:rPr>
        <w:t xml:space="preserve"> </w:t>
      </w:r>
      <w:r>
        <w:t>B.Are</w:t>
      </w:r>
      <w:r>
        <w:rPr>
          <w:rFonts w:hint="eastAsia"/>
          <w:lang w:val="en-US" w:eastAsia="zh-CN"/>
        </w:rPr>
        <w:t xml:space="preserve"> </w:t>
      </w:r>
      <w:r>
        <w:t>C.Is</w:t>
      </w:r>
    </w:p>
    <w:p>
      <w:r>
        <w:t>9.lots of lakes in China.（）</w:t>
      </w:r>
    </w:p>
    <w:p>
      <w:r>
        <w:t>A.There are</w:t>
      </w:r>
      <w:r>
        <w:rPr>
          <w:rFonts w:hint="eastAsia"/>
          <w:lang w:val="en-US" w:eastAsia="zh-CN"/>
        </w:rPr>
        <w:t xml:space="preserve"> </w:t>
      </w:r>
      <w:r>
        <w:t>B.This is</w:t>
      </w:r>
      <w:r>
        <w:rPr>
          <w:rFonts w:hint="eastAsia"/>
          <w:lang w:val="en-US" w:eastAsia="zh-CN"/>
        </w:rPr>
        <w:t xml:space="preserve"> </w:t>
      </w:r>
      <w:r>
        <w:t>C.There</w:t>
      </w:r>
    </w:p>
    <w:p>
      <w:r>
        <w:t>10.Have you got any stamps          UK.（）</w:t>
      </w:r>
    </w:p>
    <w:p>
      <w:r>
        <w:t>A.by</w:t>
      </w:r>
      <w:r>
        <w:rPr>
          <w:rFonts w:hint="eastAsia"/>
          <w:lang w:val="en-US" w:eastAsia="zh-CN"/>
        </w:rPr>
        <w:t xml:space="preserve"> </w:t>
      </w:r>
      <w:r>
        <w:t>B.in</w:t>
      </w:r>
      <w:r>
        <w:rPr>
          <w:rFonts w:hint="eastAsia"/>
          <w:lang w:val="en-US" w:eastAsia="zh-CN"/>
        </w:rPr>
        <w:t xml:space="preserve"> </w:t>
      </w:r>
      <w:r>
        <w:t>C.from</w:t>
      </w:r>
    </w:p>
    <w:p>
      <w:r>
        <w:t>评卷人得分</w:t>
      </w:r>
    </w:p>
    <w:p>
      <w:r>
        <w:t>二、阅读理解（题型注释）</w:t>
      </w:r>
    </w:p>
    <w:p>
      <w:r>
        <w:t>阅读理解</w:t>
      </w:r>
    </w:p>
    <w:p>
      <w:r>
        <w:t>People sometimes like to read stories of dogs very much. They think that dogs are much</w:t>
      </w:r>
    </w:p>
    <w:p>
      <w:r>
        <w:t>cleverer than cats, sheep, cows or other animals in their homes.</w:t>
      </w:r>
    </w:p>
    <w:p>
      <w:r>
        <w:t>One of my close friends, Bob, has a very large police dog named Jack. Every Sunday</w:t>
      </w:r>
    </w:p>
    <w:p>
      <w:r>
        <w:t>afternoon, Bob and Jack have a walk in the park nearby. Jack likes these walks very much.</w:t>
      </w:r>
    </w:p>
    <w:p>
      <w:r>
        <w:t>One Sunday afternoon, I paid a visit to my friend. I stayed there for a long time and my</w:t>
      </w:r>
    </w:p>
    <w:p>
      <w:r>
        <w:t>friend and I had much more talk with each other than ever before. Soon it was time for them</w:t>
      </w:r>
    </w:p>
    <w:p>
      <w:r>
        <w:t>to take a walk in the park. We forgot that. Jack became worried about it. He walked around</w:t>
      </w:r>
    </w:p>
    <w:p>
      <w:r>
        <w:t>the room several times and then sat down in front of me and looked at me. But I still paid no</w:t>
      </w:r>
    </w:p>
    <w:p>
      <w:r>
        <w:t>attention (注意) to him. I went on talking with my friend. At last, Jack could not wait any</w:t>
      </w:r>
    </w:p>
    <w:p>
      <w:r>
        <w:t>longer. He went out of the room and came back a few minutes later. He sat down in front of</w:t>
      </w:r>
    </w:p>
    <w:p>
      <w:r>
        <w:t>me again. But this time, he held my hat in his mouth. Suddenly, I understood what Jack</w:t>
      </w:r>
    </w:p>
    <w:p>
      <w:r>
        <w:t>meant and so did my friend.</w:t>
      </w:r>
    </w:p>
    <w:p>
      <w:r>
        <w:t xml:space="preserve">11.How many people are there in this story?______. </w:t>
      </w:r>
    </w:p>
    <w:p>
      <w:r>
        <w:t>A.One</w:t>
      </w:r>
      <w:r>
        <w:rPr>
          <w:rFonts w:hint="eastAsia"/>
          <w:lang w:val="en-US" w:eastAsia="zh-CN"/>
        </w:rPr>
        <w:t xml:space="preserve"> </w:t>
      </w:r>
      <w:r>
        <w:t>B.Two</w:t>
      </w:r>
      <w:r>
        <w:rPr>
          <w:rFonts w:hint="eastAsia"/>
          <w:lang w:val="en-US" w:eastAsia="zh-CN"/>
        </w:rPr>
        <w:t xml:space="preserve"> </w:t>
      </w:r>
      <w:r>
        <w:t>C.Three</w:t>
      </w:r>
      <w:r>
        <w:rPr>
          <w:rFonts w:hint="eastAsia"/>
          <w:lang w:val="en-US" w:eastAsia="zh-CN"/>
        </w:rPr>
        <w:t xml:space="preserve"> </w:t>
      </w:r>
      <w:r>
        <w:t>D.Four</w:t>
      </w:r>
    </w:p>
    <w:p>
      <w:r>
        <w:t xml:space="preserve">12.Jack______. </w:t>
      </w:r>
    </w:p>
    <w:p>
      <w:r>
        <w:t>A.is a close friend of mine</w:t>
      </w:r>
    </w:p>
    <w:p>
      <w:r>
        <w:t>B.enjoys long walks in the park every Sunday afternoon</w:t>
      </w:r>
    </w:p>
    <w:p>
      <w:r>
        <w:t>C.has many close friends</w:t>
      </w:r>
    </w:p>
    <w:p>
      <w:r>
        <w:t>D.enjoys talks in the room</w:t>
      </w:r>
    </w:p>
    <w:p>
      <w:r>
        <w:t xml:space="preserve">13.Jack was worried because______. </w:t>
      </w:r>
    </w:p>
    <w:p>
      <w:r>
        <w:t>A.he wanted to eat something</w:t>
      </w:r>
      <w:r>
        <w:rPr>
          <w:rFonts w:hint="eastAsia"/>
          <w:lang w:val="en-US" w:eastAsia="zh-CN"/>
        </w:rPr>
        <w:t xml:space="preserve"> </w:t>
      </w:r>
      <w:r>
        <w:t>B.it was Sunday afternoon again</w:t>
      </w:r>
    </w:p>
    <w:p>
      <w:r>
        <w:t>C.he was not feeling well</w:t>
      </w:r>
      <w:r>
        <w:rPr>
          <w:rFonts w:hint="eastAsia"/>
          <w:lang w:val="en-US" w:eastAsia="zh-CN"/>
        </w:rPr>
        <w:t xml:space="preserve"> </w:t>
      </w:r>
      <w:r>
        <w:t>D.he wanted his master (主人) to take him for a walk</w:t>
      </w:r>
    </w:p>
    <w:p>
      <w:r>
        <w:t xml:space="preserve">14.Jack took my hat in his mouth to show that______. </w:t>
      </w:r>
    </w:p>
    <w:p>
      <w:r>
        <w:t>A.I should leave the house at once</w:t>
      </w:r>
      <w:r>
        <w:rPr>
          <w:rFonts w:hint="eastAsia"/>
          <w:lang w:val="en-US" w:eastAsia="zh-CN"/>
        </w:rPr>
        <w:t xml:space="preserve"> </w:t>
      </w:r>
      <w:r>
        <w:t>B.he liked my hat very much</w:t>
      </w:r>
    </w:p>
    <w:p>
      <w:r>
        <w:t>C.he was hungry and he tried to eat it</w:t>
      </w:r>
      <w:r>
        <w:rPr>
          <w:rFonts w:hint="eastAsia"/>
          <w:lang w:val="en-US" w:eastAsia="zh-CN"/>
        </w:rPr>
        <w:t xml:space="preserve"> </w:t>
      </w:r>
      <w:r>
        <w:t>D.he wanted to have a rest</w:t>
      </w:r>
    </w:p>
    <w:p>
      <w:r>
        <w:t xml:space="preserve">15.Which of the following is true?______. </w:t>
      </w:r>
    </w:p>
    <w:p>
      <w:r>
        <w:t>A.When Jack and I were talking, my friend didn't pay any attention to us</w:t>
      </w:r>
    </w:p>
    <w:p>
      <w:r>
        <w:t>B.When I was talking to my friend, Jack didn't pay any attention to us</w:t>
      </w:r>
    </w:p>
    <w:p>
      <w:r>
        <w:t>C.When my friend and I were talking, we didn't pay any attention to Jack</w:t>
      </w:r>
    </w:p>
    <w:p>
      <w:pPr>
        <w:rPr>
          <w:rFonts w:hint="eastAsia" w:eastAsia="仿宋"/>
          <w:lang w:val="en-US" w:eastAsia="zh-CN"/>
        </w:rPr>
      </w:pPr>
      <w:r>
        <w:t>D.When my friend was talking to Jack, I paid attention to them</w:t>
      </w:r>
      <w:r>
        <w:rPr>
          <w:rFonts w:hint="eastAsia"/>
          <w:lang w:val="en-US" w:eastAsia="zh-CN"/>
        </w:rPr>
        <w:t>.</w:t>
      </w:r>
    </w:p>
    <w:p>
      <w:r>
        <w:t>三、填空题（题型注释）</w:t>
      </w:r>
    </w:p>
    <w:p>
      <w:r>
        <w:t>按请求写单词。</w:t>
      </w:r>
    </w:p>
    <w:p>
      <w:r>
        <w:t>16.fly(曩昔分词)__________</w:t>
      </w:r>
    </w:p>
    <w:p>
      <w:r>
        <w:t>17.collect(现在分词)____________</w:t>
      </w:r>
    </w:p>
    <w:p>
      <w:r>
        <w:t>18.can not (缩略式)___________</w:t>
      </w:r>
    </w:p>
    <w:p>
      <w:r>
        <w:t>19.right(反义词)_____________</w:t>
      </w:r>
    </w:p>
    <w:p>
      <w:r>
        <w:t>20.beautiful（近义词）_________</w:t>
      </w:r>
    </w:p>
    <w:p>
      <w:r>
        <w:t>根据句意选词填空。</w:t>
      </w:r>
    </w:p>
    <w:p>
      <w:r>
        <w:t>lots   hobby  can  like  festival</w:t>
      </w:r>
    </w:p>
    <w:p>
      <w:r>
        <w:t>21.This is my______.</w:t>
      </w:r>
    </w:p>
    <w:p>
      <w:r>
        <w:t>22.What is your favourite_________?</w:t>
      </w:r>
    </w:p>
    <w:p>
      <w:r>
        <w:t>23.I_______summer.</w:t>
      </w:r>
    </w:p>
    <w:p>
      <w:r>
        <w:t>24.________you give me some candy?</w:t>
      </w:r>
    </w:p>
    <w:p>
      <w:r>
        <w:t>25.There are_________of people.</w:t>
      </w:r>
    </w:p>
    <w:p>
      <w:r>
        <w:t>评卷人得分</w:t>
      </w:r>
    </w:p>
    <w:p>
      <w:r>
        <w:t>四、翻译（题型注释）</w:t>
      </w:r>
    </w:p>
    <w:p>
      <w:r>
        <w:t>英译汉。</w:t>
      </w:r>
    </w:p>
    <w:p>
      <w:r>
        <w:t>26.pen friend____________</w:t>
      </w:r>
    </w:p>
    <w:p>
      <w:r>
        <w:t>27.collect stamps____________</w:t>
      </w:r>
    </w:p>
    <w:p>
      <w:r>
        <w:t>28.more than______________</w:t>
      </w:r>
    </w:p>
    <w:p>
      <w:r>
        <w:t>29.thousand_______________</w:t>
      </w:r>
    </w:p>
    <w:p>
      <w:r>
        <w:t>30.address_________________</w:t>
      </w:r>
    </w:p>
    <w:p>
      <w:r>
        <w:t>31.hobby_______________</w:t>
      </w:r>
    </w:p>
    <w:p>
      <w:r>
        <w:t>32.moon cake________________</w:t>
      </w:r>
    </w:p>
    <w:p>
      <w:r>
        <w:t>33.festival________________</w:t>
      </w:r>
    </w:p>
    <w:p>
      <w:r>
        <w:t>34.then__________</w:t>
      </w:r>
    </w:p>
    <w:p>
      <w:r>
        <w:t>35.lots of____________</w:t>
      </w:r>
    </w:p>
    <w:p>
      <w:r>
        <w:t>评卷人得分</w:t>
      </w:r>
    </w:p>
    <w:p>
      <w:r>
        <w:t>五、句型转转（题型注释）</w:t>
      </w:r>
    </w:p>
    <w:p>
      <w:r>
        <w:t>按请求写句子。</w:t>
      </w:r>
    </w:p>
    <w:p>
      <w:r>
        <w:t>36.Spring.(根据回答提出问题)</w:t>
      </w:r>
    </w:p>
    <w:p>
      <w:r>
        <w:t>_____________________________________</w:t>
      </w:r>
    </w:p>
    <w:p>
      <w:r>
        <w:t>37.Pleased to meet you!(改为陈述句)</w:t>
      </w:r>
    </w:p>
    <w:p>
      <w:r>
        <w:t>_____________________________________</w:t>
      </w:r>
    </w:p>
    <w:p>
      <w:r>
        <w:t>38.The Lantern Festival.(根据回答提出问题)</w:t>
      </w:r>
    </w:p>
    <w:p>
      <w:r>
        <w:t>_____________________________________</w:t>
      </w:r>
    </w:p>
    <w:p>
      <w:r>
        <w:t>39.Can you speak English?  (一定回覆)</w:t>
      </w:r>
    </w:p>
    <w:p>
      <w:r>
        <w:t>_____________________________________</w:t>
      </w:r>
    </w:p>
    <w:p>
      <w:r>
        <w:t>40.They are eating moon cake in the Mid-Autumn.（就划线部分提问)</w:t>
      </w:r>
    </w:p>
    <w:p>
      <w:r>
        <w:t>_____________________________________</w:t>
      </w:r>
    </w:p>
    <w:p>
      <w:r>
        <w:t>评卷人得分</w:t>
      </w:r>
    </w:p>
    <w:p>
      <w:r>
        <w:t>六、匹配题（题型注释）</w:t>
      </w:r>
    </w:p>
    <w:p>
      <w:r>
        <w:t>给上面的问句挑选符合的答语。</w:t>
      </w:r>
    </w:p>
    <w:p>
      <w:r>
        <w:t>A. Jim.</w:t>
      </w:r>
    </w:p>
    <w:p>
      <w:r>
        <w:t>B. Nice.</w:t>
      </w:r>
    </w:p>
    <w:p>
      <w:r>
        <w:t>C.Sixty.</w:t>
      </w:r>
    </w:p>
    <w:p>
      <w:r>
        <w:t>D.Making snowman.</w:t>
      </w:r>
    </w:p>
    <w:p>
      <w:r>
        <w:t>E.Yes,you can.</w:t>
      </w:r>
    </w:p>
    <w:p>
      <w:r>
        <w:t>41.What is your pen friend?（______）</w:t>
      </w:r>
    </w:p>
    <w:p>
      <w:r>
        <w:t>42.How is it?（______）</w:t>
      </w:r>
    </w:p>
    <w:p>
      <w:r>
        <w:t>43.What do you do in winter?（______）</w:t>
      </w:r>
    </w:p>
    <w:p>
      <w:r>
        <w:t>44.Can I sing?（______）</w:t>
      </w:r>
    </w:p>
    <w:p>
      <w:r>
        <w:t>45.How many people are there?（______）</w:t>
      </w:r>
    </w:p>
    <w:p>
      <w:r>
        <w:t>评卷人得分7、连词成句（题型解释）连词成句。</w:t>
      </w:r>
    </w:p>
    <w:p>
      <w:r>
        <w:t>46.can, write, in, I, English（.）</w:t>
      </w:r>
    </w:p>
    <w:p>
      <w:r>
        <w:t>_____________________________________________</w:t>
      </w:r>
    </w:p>
    <w:p>
      <w:r>
        <w:t>47.Thanksgiving, festival, my, is, favourite（.）</w:t>
      </w:r>
    </w:p>
    <w:p>
      <w:r>
        <w:t>_____________________________________________</w:t>
      </w:r>
    </w:p>
    <w:p>
      <w:r>
        <w:t>48.your, is, hobby, what（?）</w:t>
      </w:r>
    </w:p>
    <w:p>
      <w:r>
        <w:t>_____________________________________________</w:t>
      </w:r>
    </w:p>
    <w:p>
      <w:r>
        <w:t>49.do,what,in,spring,they,do（?）</w:t>
      </w:r>
    </w:p>
    <w:p>
      <w:r>
        <w:t>_____________________________________________</w:t>
      </w:r>
    </w:p>
    <w:p>
      <w:r>
        <w:t>50.be,pen,please,friend,my（!）</w:t>
      </w:r>
    </w:p>
    <w:p>
      <w:r>
        <w:t>_____________________________________________</w:t>
      </w:r>
    </w:p>
    <w:p>
      <w:r>
        <w:t>评卷人得分</w:t>
      </w:r>
    </w:p>
    <w:p>
      <w:r>
        <w:t>八、书面表达（不少于50字）</w:t>
      </w:r>
    </w:p>
    <w:p>
      <w:r>
        <w:rPr>
          <w:rFonts w:hint="eastAsia"/>
          <w:lang w:val="en-US" w:eastAsia="zh-CN"/>
        </w:rPr>
        <w:t>请你描述一下你平时的周末活动</w:t>
      </w:r>
      <w:bookmarkStart w:id="0" w:name="_GoBack"/>
      <w:bookmarkEnd w:id="0"/>
      <w:r>
        <w:t>。用上always never sometimes often,</w:t>
      </w:r>
    </w:p>
    <w:p/>
    <w:p/>
    <w:p/>
    <w:p/>
    <w:p/>
    <w:p/>
    <w:p/>
    <w:p/>
    <w:p/>
    <w:p/>
    <w:p/>
    <w:p>
      <w:r>
        <w:t>参数答案</w:t>
      </w:r>
    </w:p>
    <w:p>
      <w:r>
        <w:t>1.C</w:t>
      </w:r>
    </w:p>
    <w:p>
      <w:r>
        <w:t>【解析】1.</w:t>
      </w:r>
    </w:p>
    <w:p>
      <w:r>
        <w:t>你的爱好是……，选择C。</w:t>
      </w:r>
    </w:p>
    <w:p>
      <w:r>
        <w:t>2.A</w:t>
      </w:r>
    </w:p>
    <w:p>
      <w:r>
        <w:t>【剖析】2.</w:t>
      </w:r>
    </w:p>
    <w:p>
      <w:r>
        <w:t>喜爱的，选A</w:t>
      </w:r>
    </w:p>
    <w:p>
      <w:r>
        <w:t>3.B</w:t>
      </w:r>
    </w:p>
    <w:p>
      <w:r>
        <w:t>【剖析】3.</w:t>
      </w:r>
    </w:p>
    <w:p>
      <w:r>
        <w:t>用英语写，选B</w:t>
      </w:r>
    </w:p>
    <w:p>
      <w:r>
        <w:t>4.B</w:t>
      </w:r>
    </w:p>
    <w:p>
      <w:r>
        <w:t>【剖析】4.</w:t>
      </w:r>
    </w:p>
    <w:p>
      <w:r>
        <w:t>答句大写，挑选B</w:t>
      </w:r>
    </w:p>
    <w:p>
      <w:r>
        <w:t>5.B</w:t>
      </w:r>
    </w:p>
    <w:p>
      <w:r>
        <w:t>【解析】5.</w:t>
      </w:r>
    </w:p>
    <w:p>
      <w:r>
        <w:t>正在看，进行时，可知选择B</w:t>
      </w:r>
    </w:p>
    <w:p>
      <w:r>
        <w:t>6.B</w:t>
      </w:r>
    </w:p>
    <w:p>
      <w:r>
        <w:t>【剖析】6.</w:t>
      </w:r>
    </w:p>
    <w:p>
      <w:r>
        <w:t>根据语境讲法语，speak+语言，选A</w:t>
      </w:r>
    </w:p>
    <w:p>
      <w:r>
        <w:t>7.C</w:t>
      </w:r>
    </w:p>
    <w:p>
      <w:r>
        <w:t>【解析】7.</w:t>
      </w:r>
    </w:p>
    <w:p>
      <w:r>
        <w:t>笔友应是人，人名，挑选C</w:t>
      </w:r>
    </w:p>
    <w:p>
      <w:r>
        <w:t>8.A</w:t>
      </w:r>
    </w:p>
    <w:p>
      <w:r>
        <w:t>【解析】8.</w:t>
      </w:r>
    </w:p>
    <w:p>
      <w:r>
        <w:t>根据时态选项，用Have ,选A</w:t>
      </w:r>
    </w:p>
    <w:p>
      <w:r>
        <w:t>9.A</w:t>
      </w:r>
    </w:p>
    <w:p>
      <w:r>
        <w:t>【解析】9.</w:t>
      </w:r>
    </w:p>
    <w:p>
      <w:r>
        <w:t>按照句意：复数名词发问，选A</w:t>
      </w:r>
    </w:p>
    <w:p>
      <w:r>
        <w:t>10.C</w:t>
      </w:r>
    </w:p>
    <w:p>
      <w:r>
        <w:t>【解析】10.</w:t>
      </w:r>
    </w:p>
    <w:p>
      <w:r>
        <w:t>按照句意，来自中国，用from，C</w:t>
      </w:r>
    </w:p>
    <w:p>
      <w:r>
        <w:t>11.    B</w:t>
      </w:r>
    </w:p>
    <w:p>
      <w:r>
        <w:t>12.    B</w:t>
      </w:r>
    </w:p>
    <w:p>
      <w:r>
        <w:t>13.    D</w:t>
      </w:r>
    </w:p>
    <w:p>
      <w:r>
        <w:t>14.    A</w:t>
      </w:r>
    </w:p>
    <w:p>
      <w:r>
        <w:t>15.    C</w:t>
      </w:r>
    </w:p>
    <w:p>
      <w:r>
        <w:t>【剖析】11.略</w:t>
      </w:r>
    </w:p>
    <w:p>
      <w:r>
        <w:t>【解析】12.略</w:t>
      </w:r>
    </w:p>
    <w:p>
      <w:r>
        <w:t>【解析】13.略</w:t>
      </w:r>
    </w:p>
    <w:p>
      <w:r>
        <w:t>【解析】14.略</w:t>
      </w:r>
    </w:p>
    <w:p>
      <w:r>
        <w:t>【剖析】15.略</w:t>
      </w:r>
    </w:p>
    <w:p>
      <w:r>
        <w:t>16.flied</w:t>
      </w:r>
    </w:p>
    <w:p>
      <w:r>
        <w:t>17.collected</w:t>
      </w:r>
    </w:p>
    <w:p>
      <w:r>
        <w:t>18.can’t</w:t>
      </w:r>
    </w:p>
    <w:p>
      <w:r>
        <w:t>19.wrong</w:t>
      </w:r>
    </w:p>
    <w:p>
      <w:r>
        <w:t>20.nice</w:t>
      </w:r>
    </w:p>
    <w:p>
      <w:r>
        <w:t>略</w:t>
      </w:r>
    </w:p>
    <w:p>
      <w:r>
        <w:t>21.hobby</w:t>
      </w:r>
    </w:p>
    <w:p>
      <w:r>
        <w:t>22.festival</w:t>
      </w:r>
    </w:p>
    <w:p>
      <w:r>
        <w:t>23.like</w:t>
      </w:r>
    </w:p>
    <w:p>
      <w:r>
        <w:t>24.Can</w:t>
      </w:r>
    </w:p>
    <w:p>
      <w:r>
        <w:t>25.lots</w:t>
      </w:r>
    </w:p>
    <w:p>
      <w:r>
        <w:t>略</w:t>
      </w:r>
    </w:p>
    <w:p>
      <w:r>
        <w:t>26.笔友</w:t>
      </w:r>
    </w:p>
    <w:p>
      <w:r>
        <w:t>27.集邮</w:t>
      </w:r>
    </w:p>
    <w:p>
      <w:r>
        <w:t>28.跨越</w:t>
      </w:r>
    </w:p>
    <w:p>
      <w:r>
        <w:t>29.千</w:t>
      </w:r>
    </w:p>
    <w:p>
      <w:r>
        <w:t>30.地点</w:t>
      </w:r>
    </w:p>
    <w:p>
      <w:r>
        <w:t>31.爱好</w:t>
      </w:r>
    </w:p>
    <w:p>
      <w:r>
        <w:t>32.月饼</w:t>
      </w:r>
    </w:p>
    <w:p>
      <w:r>
        <w:t>33.节日</w:t>
      </w:r>
    </w:p>
    <w:p>
      <w:r>
        <w:t>34.然后</w:t>
      </w:r>
    </w:p>
    <w:p>
      <w:r>
        <w:t>35.大量、许多</w:t>
      </w:r>
    </w:p>
    <w:p>
      <w:r>
        <w:t>略</w:t>
      </w:r>
    </w:p>
    <w:p>
      <w:r>
        <w:t>36.What is your favourite season?</w:t>
      </w:r>
    </w:p>
    <w:p>
      <w:r>
        <w:t>37.I am pleased to meet you.</w:t>
      </w:r>
    </w:p>
    <w:p>
      <w:r>
        <w:t>38.What is your favourite festival?</w:t>
      </w:r>
    </w:p>
    <w:p>
      <w:r>
        <w:t>39.Yes,I can.</w:t>
      </w:r>
    </w:p>
    <w:p>
      <w:r>
        <w:t>40.What are they eating in the Mid-Autumn?</w:t>
      </w:r>
    </w:p>
    <w:p>
      <w:r>
        <w:t>略</w:t>
      </w:r>
    </w:p>
    <w:p>
      <w:r>
        <w:t>41.A</w:t>
      </w:r>
    </w:p>
    <w:p>
      <w:r>
        <w:t>42.B</w:t>
      </w:r>
    </w:p>
    <w:p>
      <w:r>
        <w:t>43.D</w:t>
      </w:r>
    </w:p>
    <w:p>
      <w:r>
        <w:t>44.E</w:t>
      </w:r>
    </w:p>
    <w:p>
      <w:r>
        <w:t>45.C</w:t>
      </w:r>
    </w:p>
    <w:p>
      <w:r>
        <w:t>略</w:t>
      </w:r>
    </w:p>
    <w:p>
      <w:r>
        <w:t>46.I can write in English.</w:t>
      </w:r>
    </w:p>
    <w:p>
      <w:r>
        <w:t>47.Thanksgiving is my favourite festival.</w:t>
      </w:r>
    </w:p>
    <w:p>
      <w:r>
        <w:t>48.What is your hobby?</w:t>
      </w:r>
    </w:p>
    <w:p>
      <w:r>
        <w:t>49.What do they do in spring?</w:t>
      </w:r>
    </w:p>
    <w:p>
      <w:r>
        <w:t>50.Please be my pen friend!</w:t>
      </w:r>
    </w:p>
    <w:p>
      <w:r>
        <w:t>1.句意：我能用英语写。2.句意：戴德节是我最爱好的节日。</w:t>
      </w:r>
    </w:p>
    <w:p>
      <w:r>
        <w:t>3.句意：你的快乐爱好甚么？</w:t>
      </w:r>
    </w:p>
    <w:p>
      <w:r>
        <w:t>4.句意：他们在春季做甚么？</w:t>
      </w:r>
    </w:p>
    <w:p>
      <w:r>
        <w:t>5.句意：请做我的笔友！</w:t>
      </w:r>
    </w:p>
    <w:p>
      <w:r>
        <w:t>51.例文：</w:t>
      </w:r>
    </w:p>
    <w:p>
      <w:r>
        <w:t>I always ride my bike to school. I never go by bus. I often go swimming in the sea. I</w:t>
      </w:r>
    </w:p>
    <w:p>
      <w:r>
        <w:t>often fly kites in the park. I sometimes clean the blackboard for my English teacher. I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lOGQ0M2MyYjE4MjI0MGU3ZjM1NTQxMzI5MTdiYmEifQ==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4A9C0939"/>
    <w:rsid w:val="7E47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0" w:line="640" w:lineRule="exact"/>
      <w:ind w:firstLine="640"/>
      <w:jc w:val="both"/>
    </w:pPr>
    <w:rPr>
      <w:rFonts w:ascii="Times New Roman" w:hAnsi="Times New Roman" w:eastAsia="仿宋" w:cstheme="minorBidi"/>
      <w:sz w:val="3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uiPriority w:val="99"/>
  </w:style>
  <w:style w:type="character" w:customStyle="1" w:styleId="136">
    <w:name w:val="Footer Char"/>
    <w:basedOn w:val="1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uiPriority w:val="99"/>
  </w:style>
  <w:style w:type="character" w:customStyle="1" w:styleId="145">
    <w:name w:val="Body Text 2 Char"/>
    <w:basedOn w:val="132"/>
    <w:link w:val="28"/>
    <w:uiPriority w:val="99"/>
  </w:style>
  <w:style w:type="character" w:customStyle="1" w:styleId="146">
    <w:name w:val="Body Text 3 Char"/>
    <w:basedOn w:val="132"/>
    <w:link w:val="17"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1348</Words>
  <Characters>4533</Characters>
  <Lines>0</Lines>
  <Paragraphs>0</Paragraphs>
  <TotalTime>1</TotalTime>
  <ScaleCrop>false</ScaleCrop>
  <LinksUpToDate>false</LinksUpToDate>
  <CharactersWithSpaces>5154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May</cp:lastModifiedBy>
  <dcterms:modified xsi:type="dcterms:W3CDTF">2023-01-09T14:20:48Z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69BB3B3497C34CF6B883D69E73D7D08E</vt:lpwstr>
  </property>
</Properties>
</file>